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B3E85" w14:textId="435B6A12" w:rsidR="009A524C" w:rsidRPr="00BF25D2" w:rsidRDefault="005E4A90" w:rsidP="00BB7F85">
      <w:pPr>
        <w:pStyle w:val="Heading1"/>
        <w:tabs>
          <w:tab w:val="left" w:pos="1980"/>
          <w:tab w:val="center" w:pos="5400"/>
        </w:tabs>
        <w:spacing w:before="0" w:line="360" w:lineRule="auto"/>
        <w:rPr>
          <w:rFonts w:ascii="Garamond" w:hAnsi="Garamond"/>
          <w:sz w:val="24"/>
          <w:szCs w:val="24"/>
        </w:rPr>
      </w:pPr>
      <w:r>
        <w:rPr>
          <w:rFonts w:ascii="Garamond" w:hAnsi="Garamond"/>
          <w:sz w:val="24"/>
          <w:szCs w:val="24"/>
        </w:rPr>
        <w:t xml:space="preserve">All for </w:t>
      </w:r>
      <w:proofErr w:type="spellStart"/>
      <w:r>
        <w:rPr>
          <w:rFonts w:ascii="Garamond" w:hAnsi="Garamond"/>
          <w:sz w:val="24"/>
          <w:szCs w:val="24"/>
        </w:rPr>
        <w:t>Sahr</w:t>
      </w:r>
      <w:proofErr w:type="spellEnd"/>
      <w:r w:rsidR="00D76F84">
        <w:rPr>
          <w:rFonts w:ascii="Garamond" w:hAnsi="Garamond"/>
          <w:sz w:val="24"/>
          <w:szCs w:val="24"/>
        </w:rPr>
        <w:t xml:space="preserve"> </w:t>
      </w:r>
      <w:r w:rsidR="00945CD2">
        <w:rPr>
          <w:rFonts w:ascii="Garamond" w:hAnsi="Garamond"/>
          <w:sz w:val="24"/>
          <w:szCs w:val="24"/>
        </w:rPr>
        <w:t>1</w:t>
      </w:r>
      <w:r w:rsidR="00BF25D2" w:rsidRPr="00BF25D2">
        <w:rPr>
          <w:rFonts w:ascii="Garamond" w:hAnsi="Garamond"/>
          <w:sz w:val="24"/>
          <w:szCs w:val="24"/>
        </w:rPr>
        <w:t>AC</w:t>
      </w:r>
      <w:r w:rsidR="00D76F84">
        <w:rPr>
          <w:rFonts w:ascii="Garamond" w:hAnsi="Garamond"/>
          <w:sz w:val="24"/>
          <w:szCs w:val="24"/>
        </w:rPr>
        <w:t xml:space="preserve"> </w:t>
      </w:r>
    </w:p>
    <w:p w14:paraId="1F7879C8" w14:textId="77777777" w:rsidR="00BF25D2" w:rsidRPr="00BF25D2" w:rsidRDefault="00BF25D2" w:rsidP="00BF25D2">
      <w:pPr>
        <w:spacing w:line="360" w:lineRule="auto"/>
        <w:jc w:val="both"/>
        <w:rPr>
          <w:rFonts w:ascii="Garamond" w:hAnsi="Garamond"/>
          <w:sz w:val="10"/>
          <w:szCs w:val="10"/>
        </w:rPr>
      </w:pPr>
    </w:p>
    <w:p w14:paraId="6BE4C1A6" w14:textId="682C6485" w:rsidR="00BF25D2" w:rsidRPr="00B46D76" w:rsidRDefault="005158ED" w:rsidP="00BF25D2">
      <w:pPr>
        <w:spacing w:line="360" w:lineRule="auto"/>
        <w:jc w:val="both"/>
        <w:rPr>
          <w:rFonts w:ascii="Garamond" w:hAnsi="Garamond"/>
          <w:sz w:val="24"/>
        </w:rPr>
      </w:pPr>
      <w:r>
        <w:rPr>
          <w:rFonts w:ascii="Garamond" w:hAnsi="Garamond"/>
          <w:sz w:val="24"/>
        </w:rPr>
        <w:t>Because the extraction of diamonds in Africa has funded and caused brutal civil wars, created immense poverty, and justified the oppression</w:t>
      </w:r>
      <w:r w:rsidR="00FB360B">
        <w:rPr>
          <w:rFonts w:ascii="Garamond" w:hAnsi="Garamond"/>
          <w:sz w:val="24"/>
        </w:rPr>
        <w:t xml:space="preserve"> of indigenous people, I affirm. </w:t>
      </w:r>
      <w:r w:rsidR="00B46D76">
        <w:rPr>
          <w:rFonts w:ascii="Garamond" w:hAnsi="Garamond"/>
          <w:sz w:val="24"/>
        </w:rPr>
        <w:t xml:space="preserve"> While the horrific stories of blood diamonds are often </w:t>
      </w:r>
      <w:r w:rsidR="00A84CAE">
        <w:rPr>
          <w:rFonts w:ascii="Garamond" w:hAnsi="Garamond"/>
          <w:sz w:val="24"/>
        </w:rPr>
        <w:t>seen</w:t>
      </w:r>
      <w:r w:rsidR="00B46D76">
        <w:rPr>
          <w:rFonts w:ascii="Garamond" w:hAnsi="Garamond"/>
          <w:sz w:val="24"/>
        </w:rPr>
        <w:t xml:space="preserve"> on the news, the 1AC offers the narrative of </w:t>
      </w:r>
      <w:proofErr w:type="spellStart"/>
      <w:r w:rsidR="00B46D76">
        <w:rPr>
          <w:rFonts w:ascii="Garamond" w:hAnsi="Garamond"/>
          <w:sz w:val="24"/>
        </w:rPr>
        <w:t>Taline</w:t>
      </w:r>
      <w:proofErr w:type="spellEnd"/>
      <w:r w:rsidR="00B46D76">
        <w:rPr>
          <w:rFonts w:ascii="Garamond" w:hAnsi="Garamond"/>
          <w:sz w:val="24"/>
        </w:rPr>
        <w:t xml:space="preserve"> </w:t>
      </w:r>
      <w:proofErr w:type="spellStart"/>
      <w:r w:rsidR="00B46D76">
        <w:rPr>
          <w:rFonts w:ascii="Garamond" w:hAnsi="Garamond"/>
          <w:sz w:val="24"/>
        </w:rPr>
        <w:t>Khansa</w:t>
      </w:r>
      <w:proofErr w:type="spellEnd"/>
      <w:r w:rsidR="00B46D76">
        <w:rPr>
          <w:rFonts w:ascii="Garamond" w:hAnsi="Garamond"/>
          <w:sz w:val="24"/>
        </w:rPr>
        <w:t xml:space="preserve">, who witnessed the horrors of mining first hand while working for a nonprofit organization in Sierra Leone.  </w:t>
      </w:r>
      <w:proofErr w:type="spellStart"/>
      <w:r w:rsidR="00B46D76">
        <w:rPr>
          <w:rFonts w:ascii="Garamond" w:hAnsi="Garamond"/>
          <w:b/>
          <w:sz w:val="24"/>
        </w:rPr>
        <w:t>Khansa</w:t>
      </w:r>
      <w:proofErr w:type="spellEnd"/>
      <w:r w:rsidR="00B46D76">
        <w:rPr>
          <w:rFonts w:ascii="Garamond" w:hAnsi="Garamond"/>
          <w:sz w:val="24"/>
        </w:rPr>
        <w:t xml:space="preserve"> </w:t>
      </w:r>
      <w:r w:rsidR="00AD4036">
        <w:rPr>
          <w:rFonts w:ascii="Garamond" w:hAnsi="Garamond"/>
          <w:sz w:val="24"/>
        </w:rPr>
        <w:t>describes her experience</w:t>
      </w:r>
      <w:r w:rsidR="00B46D76">
        <w:rPr>
          <w:rFonts w:ascii="Garamond" w:hAnsi="Garamond"/>
          <w:sz w:val="24"/>
        </w:rPr>
        <w:t>,</w:t>
      </w:r>
    </w:p>
    <w:p w14:paraId="41E5EEE5" w14:textId="77777777" w:rsidR="00BF25D2" w:rsidRPr="00D63ACD" w:rsidRDefault="00BF25D2" w:rsidP="00BF25D2">
      <w:pPr>
        <w:spacing w:line="360" w:lineRule="auto"/>
        <w:jc w:val="both"/>
        <w:rPr>
          <w:rFonts w:ascii="Garamond" w:hAnsi="Garamond"/>
          <w:sz w:val="10"/>
          <w:szCs w:val="10"/>
        </w:rPr>
      </w:pPr>
    </w:p>
    <w:p w14:paraId="6910C0F2" w14:textId="47A15059" w:rsidR="00BB7F85" w:rsidRPr="00FB1EB9" w:rsidRDefault="00BB7F85" w:rsidP="00BB7F85">
      <w:pPr>
        <w:spacing w:line="360" w:lineRule="auto"/>
        <w:jc w:val="both"/>
        <w:rPr>
          <w:rFonts w:ascii="Garamond" w:hAnsi="Garamond"/>
          <w:bCs/>
          <w:sz w:val="10"/>
          <w:szCs w:val="10"/>
        </w:rPr>
      </w:pPr>
      <w:r w:rsidRPr="007148D9">
        <w:rPr>
          <w:rFonts w:ascii="Garamond" w:hAnsi="Garamond"/>
          <w:b/>
          <w:sz w:val="24"/>
          <w:highlight w:val="cyan"/>
          <w:u w:val="single"/>
        </w:rPr>
        <w:t>During my second week in Sierra Leone</w:t>
      </w:r>
      <w:r w:rsidRPr="007148D9">
        <w:rPr>
          <w:rFonts w:ascii="Garamond" w:hAnsi="Garamond"/>
          <w:sz w:val="24"/>
          <w:highlight w:val="cyan"/>
        </w:rPr>
        <w:t xml:space="preserve"> </w:t>
      </w:r>
      <w:r w:rsidRPr="00BB7F85">
        <w:rPr>
          <w:rFonts w:ascii="Garamond" w:hAnsi="Garamond"/>
          <w:sz w:val="10"/>
          <w:szCs w:val="10"/>
        </w:rPr>
        <w:t>as a Kiva Fellow,</w:t>
      </w:r>
      <w:r w:rsidRPr="00BB7F85">
        <w:rPr>
          <w:rFonts w:ascii="Garamond" w:hAnsi="Garamond"/>
          <w:sz w:val="24"/>
        </w:rPr>
        <w:t xml:space="preserve"> </w:t>
      </w:r>
      <w:r w:rsidRPr="007148D9">
        <w:rPr>
          <w:rFonts w:ascii="Garamond" w:hAnsi="Garamond"/>
          <w:b/>
          <w:sz w:val="24"/>
          <w:highlight w:val="cyan"/>
          <w:u w:val="single"/>
        </w:rPr>
        <w:t xml:space="preserve">I visited </w:t>
      </w:r>
      <w:proofErr w:type="spellStart"/>
      <w:r w:rsidRPr="007148D9">
        <w:rPr>
          <w:rFonts w:ascii="Garamond" w:hAnsi="Garamond"/>
          <w:b/>
          <w:sz w:val="24"/>
          <w:highlight w:val="cyan"/>
          <w:u w:val="single"/>
        </w:rPr>
        <w:t>Kono</w:t>
      </w:r>
      <w:proofErr w:type="spellEnd"/>
      <w:r w:rsidRPr="007148D9">
        <w:rPr>
          <w:rFonts w:ascii="Garamond" w:hAnsi="Garamond"/>
          <w:sz w:val="24"/>
          <w:highlight w:val="cyan"/>
        </w:rPr>
        <w:t xml:space="preserve"> </w:t>
      </w:r>
      <w:r w:rsidRPr="00BB7F85">
        <w:rPr>
          <w:rFonts w:ascii="Garamond" w:hAnsi="Garamond"/>
          <w:sz w:val="10"/>
          <w:szCs w:val="10"/>
        </w:rPr>
        <w:t>district where this company - among others - bases its operations, and if this trip has taught me anything, it is that there is </w:t>
      </w:r>
      <w:r w:rsidRPr="00BB7F85">
        <w:rPr>
          <w:rFonts w:ascii="Garamond" w:hAnsi="Garamond"/>
          <w:bCs/>
          <w:sz w:val="10"/>
          <w:szCs w:val="10"/>
        </w:rPr>
        <w:t>little evidence</w:t>
      </w:r>
      <w:r w:rsidRPr="00BB7F85">
        <w:rPr>
          <w:rFonts w:ascii="Garamond" w:hAnsi="Garamond"/>
          <w:sz w:val="10"/>
          <w:szCs w:val="10"/>
        </w:rPr>
        <w:t> that diamond mining has brought any </w:t>
      </w:r>
      <w:r w:rsidRPr="00BB7F85">
        <w:rPr>
          <w:rFonts w:ascii="Garamond" w:hAnsi="Garamond"/>
          <w:bCs/>
          <w:sz w:val="10"/>
          <w:szCs w:val="10"/>
        </w:rPr>
        <w:t>positive changes</w:t>
      </w:r>
      <w:r w:rsidRPr="00BB7F85">
        <w:rPr>
          <w:rFonts w:ascii="Garamond" w:hAnsi="Garamond"/>
          <w:sz w:val="10"/>
          <w:szCs w:val="10"/>
        </w:rPr>
        <w:t xml:space="preserve"> to the local community, or even has the best intentions of doing so in the future. </w:t>
      </w:r>
      <w:proofErr w:type="spellStart"/>
      <w:r w:rsidRPr="00BB7F85">
        <w:rPr>
          <w:rFonts w:ascii="Garamond" w:hAnsi="Garamond"/>
          <w:sz w:val="10"/>
          <w:szCs w:val="10"/>
        </w:rPr>
        <w:t>Kono</w:t>
      </w:r>
      <w:proofErr w:type="spellEnd"/>
      <w:r w:rsidRPr="00BB7F85">
        <w:rPr>
          <w:rFonts w:ascii="Garamond" w:hAnsi="Garamond"/>
          <w:sz w:val="10"/>
          <w:szCs w:val="10"/>
        </w:rPr>
        <w:t xml:space="preserve"> (also </w:t>
      </w:r>
      <w:proofErr w:type="spellStart"/>
      <w:r w:rsidRPr="00BB7F85">
        <w:rPr>
          <w:rFonts w:ascii="Garamond" w:hAnsi="Garamond"/>
          <w:sz w:val="10"/>
          <w:szCs w:val="10"/>
        </w:rPr>
        <w:t>refered</w:t>
      </w:r>
      <w:proofErr w:type="spellEnd"/>
      <w:r w:rsidRPr="00BB7F85">
        <w:rPr>
          <w:rFonts w:ascii="Garamond" w:hAnsi="Garamond"/>
          <w:sz w:val="10"/>
          <w:szCs w:val="10"/>
        </w:rPr>
        <w:t xml:space="preserve"> to as </w:t>
      </w:r>
      <w:proofErr w:type="spellStart"/>
      <w:r w:rsidRPr="00BB7F85">
        <w:rPr>
          <w:rFonts w:ascii="Garamond" w:hAnsi="Garamond"/>
          <w:sz w:val="10"/>
          <w:szCs w:val="10"/>
        </w:rPr>
        <w:t>Koidu</w:t>
      </w:r>
      <w:proofErr w:type="spellEnd"/>
      <w:r w:rsidRPr="00BB7F85">
        <w:rPr>
          <w:rFonts w:ascii="Garamond" w:hAnsi="Garamond"/>
          <w:sz w:val="10"/>
          <w:szCs w:val="10"/>
        </w:rPr>
        <w:t>) is located in the eastern part of Sierra Leone, and it is</w:t>
      </w:r>
      <w:r w:rsidRPr="00BB7F85">
        <w:rPr>
          <w:rFonts w:ascii="Garamond" w:hAnsi="Garamond"/>
          <w:sz w:val="24"/>
        </w:rPr>
        <w:t xml:space="preserve"> </w:t>
      </w:r>
      <w:r w:rsidRPr="007148D9">
        <w:rPr>
          <w:rFonts w:ascii="Garamond" w:hAnsi="Garamond"/>
          <w:b/>
          <w:sz w:val="24"/>
          <w:highlight w:val="cyan"/>
          <w:u w:val="single"/>
        </w:rPr>
        <w:t>the diamond center of the country.</w:t>
      </w:r>
      <w:r w:rsidRPr="00BB7F85">
        <w:rPr>
          <w:rFonts w:ascii="Garamond" w:hAnsi="Garamond"/>
          <w:sz w:val="24"/>
        </w:rPr>
        <w:t xml:space="preserve"> </w:t>
      </w:r>
      <w:r w:rsidRPr="002261A4">
        <w:rPr>
          <w:rFonts w:ascii="Garamond" w:hAnsi="Garamond"/>
          <w:sz w:val="10"/>
          <w:szCs w:val="10"/>
        </w:rPr>
        <w:t>A person</w:t>
      </w:r>
      <w:r w:rsidRPr="00BB7F85">
        <w:rPr>
          <w:rFonts w:ascii="Garamond" w:hAnsi="Garamond"/>
          <w:sz w:val="24"/>
        </w:rPr>
        <w:t xml:space="preserve"> </w:t>
      </w:r>
      <w:r w:rsidRPr="009D5B58">
        <w:rPr>
          <w:rFonts w:ascii="Garamond" w:hAnsi="Garamond"/>
          <w:sz w:val="10"/>
          <w:szCs w:val="10"/>
        </w:rPr>
        <w:t>might assume that such an area may be more developed than other towns, but reality is an ironic opposite</w:t>
      </w:r>
      <w:r w:rsidRPr="009D5B58">
        <w:rPr>
          <w:rFonts w:ascii="Garamond" w:hAnsi="Garamond"/>
          <w:b/>
          <w:sz w:val="24"/>
        </w:rPr>
        <w:t xml:space="preserve"> </w:t>
      </w:r>
      <w:r w:rsidRPr="009D5B58">
        <w:rPr>
          <w:rFonts w:ascii="Garamond" w:hAnsi="Garamond"/>
          <w:sz w:val="10"/>
          <w:szCs w:val="10"/>
        </w:rPr>
        <w:t>of</w:t>
      </w:r>
      <w:r w:rsidRPr="002261A4">
        <w:rPr>
          <w:rFonts w:ascii="Garamond" w:hAnsi="Garamond"/>
          <w:sz w:val="10"/>
          <w:szCs w:val="10"/>
        </w:rPr>
        <w:t xml:space="preserve"> that…. starting with the 4 hour drive to get to </w:t>
      </w:r>
      <w:proofErr w:type="spellStart"/>
      <w:r w:rsidRPr="002261A4">
        <w:rPr>
          <w:rFonts w:ascii="Garamond" w:hAnsi="Garamond"/>
          <w:sz w:val="10"/>
          <w:szCs w:val="10"/>
        </w:rPr>
        <w:t>Kono</w:t>
      </w:r>
      <w:proofErr w:type="spellEnd"/>
      <w:r w:rsidRPr="002261A4">
        <w:rPr>
          <w:rFonts w:ascii="Garamond" w:hAnsi="Garamond"/>
          <w:sz w:val="10"/>
          <w:szCs w:val="10"/>
        </w:rPr>
        <w:t xml:space="preserve">. Have the multinational companies invested in basic infrastructure such as paved roads? The answer is no. Our </w:t>
      </w:r>
      <w:proofErr w:type="spellStart"/>
      <w:r w:rsidRPr="002261A4">
        <w:rPr>
          <w:rFonts w:ascii="Garamond" w:hAnsi="Garamond"/>
          <w:sz w:val="10"/>
          <w:szCs w:val="10"/>
        </w:rPr>
        <w:t>4x4</w:t>
      </w:r>
      <w:proofErr w:type="spellEnd"/>
      <w:r w:rsidRPr="002261A4">
        <w:rPr>
          <w:rFonts w:ascii="Garamond" w:hAnsi="Garamond"/>
          <w:sz w:val="10"/>
          <w:szCs w:val="10"/>
        </w:rPr>
        <w:t xml:space="preserve"> jeep lost a portion of its exhaust pipe and the front bottom engine cover on the drive there. Come rainy season, this road turns muddy which cuts off its community from supplies. There is no alternate better route. Much of </w:t>
      </w:r>
      <w:proofErr w:type="spellStart"/>
      <w:r w:rsidRPr="002261A4">
        <w:rPr>
          <w:rFonts w:ascii="Garamond" w:hAnsi="Garamond"/>
          <w:sz w:val="10"/>
          <w:szCs w:val="10"/>
        </w:rPr>
        <w:t>Kono's</w:t>
      </w:r>
      <w:proofErr w:type="spellEnd"/>
      <w:r w:rsidRPr="002261A4">
        <w:rPr>
          <w:rFonts w:ascii="Garamond" w:hAnsi="Garamond"/>
          <w:sz w:val="10"/>
          <w:szCs w:val="10"/>
        </w:rPr>
        <w:t> </w:t>
      </w:r>
      <w:r w:rsidRPr="002261A4">
        <w:rPr>
          <w:rFonts w:ascii="Garamond" w:hAnsi="Garamond"/>
          <w:bCs/>
          <w:sz w:val="10"/>
          <w:szCs w:val="10"/>
        </w:rPr>
        <w:t>infrastructure</w:t>
      </w:r>
      <w:r w:rsidRPr="002261A4">
        <w:rPr>
          <w:rFonts w:ascii="Garamond" w:hAnsi="Garamond"/>
          <w:sz w:val="10"/>
          <w:szCs w:val="10"/>
        </w:rPr>
        <w:t> is </w:t>
      </w:r>
      <w:r w:rsidRPr="002261A4">
        <w:rPr>
          <w:rFonts w:ascii="Garamond" w:hAnsi="Garamond"/>
          <w:bCs/>
          <w:sz w:val="10"/>
          <w:szCs w:val="10"/>
        </w:rPr>
        <w:t>underdeveloped</w:t>
      </w:r>
      <w:r w:rsidRPr="002261A4">
        <w:rPr>
          <w:rFonts w:ascii="Garamond" w:hAnsi="Garamond"/>
          <w:sz w:val="10"/>
          <w:szCs w:val="10"/>
        </w:rPr>
        <w:t>, more so than other parts of the country.</w:t>
      </w:r>
      <w:r w:rsidRPr="00BB7F85">
        <w:rPr>
          <w:rFonts w:ascii="Garamond" w:hAnsi="Garamond"/>
          <w:sz w:val="24"/>
        </w:rPr>
        <w:t xml:space="preserve"> </w:t>
      </w:r>
      <w:r w:rsidRPr="007148D9">
        <w:rPr>
          <w:rFonts w:ascii="Garamond" w:hAnsi="Garamond"/>
          <w:b/>
          <w:sz w:val="24"/>
          <w:highlight w:val="cyan"/>
          <w:u w:val="single"/>
        </w:rPr>
        <w:t>The town </w:t>
      </w:r>
      <w:r w:rsidRPr="007148D9">
        <w:rPr>
          <w:rFonts w:ascii="Garamond" w:hAnsi="Garamond"/>
          <w:b/>
          <w:bCs/>
          <w:sz w:val="24"/>
          <w:highlight w:val="cyan"/>
          <w:u w:val="single"/>
        </w:rPr>
        <w:t>lacks </w:t>
      </w:r>
      <w:r w:rsidRPr="009D5B58">
        <w:rPr>
          <w:rFonts w:ascii="Garamond" w:hAnsi="Garamond"/>
          <w:sz w:val="10"/>
          <w:szCs w:val="10"/>
        </w:rPr>
        <w:t>an</w:t>
      </w:r>
      <w:r w:rsidRPr="009D5B58">
        <w:rPr>
          <w:rFonts w:ascii="Garamond" w:hAnsi="Garamond"/>
          <w:bCs/>
          <w:sz w:val="10"/>
          <w:szCs w:val="10"/>
        </w:rPr>
        <w:t> </w:t>
      </w:r>
      <w:r w:rsidRPr="007148D9">
        <w:rPr>
          <w:rFonts w:ascii="Garamond" w:hAnsi="Garamond"/>
          <w:b/>
          <w:bCs/>
          <w:sz w:val="24"/>
          <w:highlight w:val="cyan"/>
          <w:u w:val="single"/>
        </w:rPr>
        <w:t>electricity</w:t>
      </w:r>
      <w:r w:rsidRPr="007148D9">
        <w:rPr>
          <w:rFonts w:ascii="Garamond" w:hAnsi="Garamond"/>
          <w:bCs/>
          <w:sz w:val="24"/>
          <w:highlight w:val="cyan"/>
        </w:rPr>
        <w:t xml:space="preserve"> </w:t>
      </w:r>
      <w:r w:rsidRPr="002261A4">
        <w:rPr>
          <w:rFonts w:ascii="Garamond" w:hAnsi="Garamond"/>
          <w:bCs/>
          <w:sz w:val="10"/>
          <w:szCs w:val="10"/>
        </w:rPr>
        <w:t>grid,</w:t>
      </w:r>
      <w:r w:rsidRPr="002261A4">
        <w:rPr>
          <w:rFonts w:ascii="Garamond" w:hAnsi="Garamond"/>
          <w:sz w:val="10"/>
          <w:szCs w:val="10"/>
        </w:rPr>
        <w:t> with everything running on individual generators.</w:t>
      </w:r>
      <w:r w:rsidRPr="00BB7F85">
        <w:rPr>
          <w:rFonts w:ascii="Garamond" w:hAnsi="Garamond"/>
          <w:sz w:val="24"/>
        </w:rPr>
        <w:t xml:space="preserve"> </w:t>
      </w:r>
      <w:r w:rsidRPr="007148D9">
        <w:rPr>
          <w:rFonts w:ascii="Garamond" w:hAnsi="Garamond"/>
          <w:b/>
          <w:sz w:val="24"/>
          <w:highlight w:val="cyan"/>
          <w:u w:val="single"/>
        </w:rPr>
        <w:t>Because of its location</w:t>
      </w:r>
      <w:r w:rsidRPr="007148D9">
        <w:rPr>
          <w:rFonts w:ascii="Garamond" w:hAnsi="Garamond"/>
          <w:sz w:val="24"/>
          <w:highlight w:val="cyan"/>
        </w:rPr>
        <w:t xml:space="preserve"> </w:t>
      </w:r>
      <w:r w:rsidRPr="002261A4">
        <w:rPr>
          <w:rFonts w:ascii="Garamond" w:hAnsi="Garamond"/>
          <w:sz w:val="10"/>
          <w:szCs w:val="10"/>
        </w:rPr>
        <w:t>and the difficulty in getting there,</w:t>
      </w:r>
      <w:r w:rsidRPr="00BB7F85">
        <w:rPr>
          <w:rFonts w:ascii="Garamond" w:hAnsi="Garamond"/>
          <w:sz w:val="24"/>
        </w:rPr>
        <w:t xml:space="preserve"> </w:t>
      </w:r>
      <w:r w:rsidRPr="007148D9">
        <w:rPr>
          <w:rFonts w:ascii="Garamond" w:hAnsi="Garamond"/>
          <w:b/>
          <w:sz w:val="24"/>
          <w:highlight w:val="cyan"/>
          <w:u w:val="single"/>
        </w:rPr>
        <w:t>it is</w:t>
      </w:r>
      <w:r w:rsidRPr="007148D9">
        <w:rPr>
          <w:rFonts w:ascii="Garamond" w:hAnsi="Garamond"/>
          <w:sz w:val="24"/>
          <w:highlight w:val="cyan"/>
        </w:rPr>
        <w:t xml:space="preserve"> </w:t>
      </w:r>
      <w:r w:rsidRPr="002261A4">
        <w:rPr>
          <w:rFonts w:ascii="Garamond" w:hAnsi="Garamond"/>
          <w:sz w:val="10"/>
          <w:szCs w:val="10"/>
        </w:rPr>
        <w:t>quite</w:t>
      </w:r>
      <w:r w:rsidRPr="00BB7F85">
        <w:rPr>
          <w:rFonts w:ascii="Garamond" w:hAnsi="Garamond"/>
          <w:sz w:val="24"/>
        </w:rPr>
        <w:t xml:space="preserve"> </w:t>
      </w:r>
      <w:r w:rsidRPr="007148D9">
        <w:rPr>
          <w:rFonts w:ascii="Garamond" w:hAnsi="Garamond"/>
          <w:b/>
          <w:sz w:val="24"/>
          <w:highlight w:val="cyan"/>
          <w:u w:val="single"/>
        </w:rPr>
        <w:t>normal</w:t>
      </w:r>
      <w:r w:rsidRPr="007148D9">
        <w:rPr>
          <w:rFonts w:ascii="Garamond" w:hAnsi="Garamond"/>
          <w:sz w:val="24"/>
          <w:highlight w:val="cyan"/>
        </w:rPr>
        <w:t xml:space="preserve"> </w:t>
      </w:r>
      <w:r w:rsidRPr="002261A4">
        <w:rPr>
          <w:rFonts w:ascii="Garamond" w:hAnsi="Garamond"/>
          <w:sz w:val="10"/>
          <w:szCs w:val="10"/>
        </w:rPr>
        <w:t xml:space="preserve">for </w:t>
      </w:r>
      <w:proofErr w:type="spellStart"/>
      <w:r w:rsidRPr="002261A4">
        <w:rPr>
          <w:rFonts w:ascii="Garamond" w:hAnsi="Garamond"/>
          <w:sz w:val="10"/>
          <w:szCs w:val="10"/>
        </w:rPr>
        <w:t>Kono</w:t>
      </w:r>
      <w:proofErr w:type="spellEnd"/>
      <w:r w:rsidRPr="00BB7F85">
        <w:rPr>
          <w:rFonts w:ascii="Garamond" w:hAnsi="Garamond"/>
          <w:sz w:val="24"/>
        </w:rPr>
        <w:t xml:space="preserve"> </w:t>
      </w:r>
      <w:r w:rsidRPr="007148D9">
        <w:rPr>
          <w:rFonts w:ascii="Garamond" w:hAnsi="Garamond"/>
          <w:b/>
          <w:sz w:val="24"/>
          <w:highlight w:val="cyan"/>
          <w:u w:val="single"/>
        </w:rPr>
        <w:t>to have </w:t>
      </w:r>
      <w:r w:rsidRPr="007148D9">
        <w:rPr>
          <w:rFonts w:ascii="Garamond" w:hAnsi="Garamond"/>
          <w:b/>
          <w:bCs/>
          <w:sz w:val="24"/>
          <w:highlight w:val="cyan"/>
          <w:u w:val="single"/>
        </w:rPr>
        <w:t>fuel shortages</w:t>
      </w:r>
      <w:r w:rsidRPr="00BB7F85">
        <w:rPr>
          <w:rFonts w:ascii="Garamond" w:hAnsi="Garamond"/>
          <w:sz w:val="24"/>
        </w:rPr>
        <w:t xml:space="preserve">. </w:t>
      </w:r>
      <w:r w:rsidRPr="007148D9">
        <w:rPr>
          <w:rFonts w:ascii="Garamond" w:hAnsi="Garamond"/>
          <w:sz w:val="10"/>
          <w:szCs w:val="10"/>
        </w:rPr>
        <w:t>Even </w:t>
      </w:r>
      <w:proofErr w:type="spellStart"/>
      <w:r w:rsidRPr="007148D9">
        <w:rPr>
          <w:rFonts w:ascii="Garamond" w:hAnsi="Garamond"/>
          <w:sz w:val="10"/>
          <w:szCs w:val="10"/>
        </w:rPr>
        <w:t>SMT</w:t>
      </w:r>
      <w:proofErr w:type="spellEnd"/>
      <w:r w:rsidRPr="007148D9">
        <w:rPr>
          <w:rFonts w:ascii="Garamond" w:hAnsi="Garamond"/>
          <w:sz w:val="10"/>
          <w:szCs w:val="10"/>
        </w:rPr>
        <w:t xml:space="preserve"> (one of Kiva's partners in Sierra Leone) has to strategically use its available fuel at the </w:t>
      </w:r>
      <w:proofErr w:type="spellStart"/>
      <w:r w:rsidRPr="007148D9">
        <w:rPr>
          <w:rFonts w:ascii="Garamond" w:hAnsi="Garamond"/>
          <w:sz w:val="10"/>
          <w:szCs w:val="10"/>
        </w:rPr>
        <w:t>Koidu</w:t>
      </w:r>
      <w:proofErr w:type="spellEnd"/>
      <w:r w:rsidRPr="007148D9">
        <w:rPr>
          <w:rFonts w:ascii="Garamond" w:hAnsi="Garamond"/>
          <w:sz w:val="10"/>
          <w:szCs w:val="10"/>
        </w:rPr>
        <w:t xml:space="preserve"> branch to turn the power on to update its database, and then turn it back off.</w:t>
      </w:r>
      <w:r w:rsidRPr="00BB7F85">
        <w:rPr>
          <w:rFonts w:ascii="Garamond" w:hAnsi="Garamond"/>
          <w:sz w:val="24"/>
        </w:rPr>
        <w:t xml:space="preserve"> </w:t>
      </w:r>
      <w:r w:rsidRPr="009D5B58">
        <w:rPr>
          <w:rFonts w:ascii="Garamond" w:hAnsi="Garamond"/>
          <w:sz w:val="10"/>
          <w:szCs w:val="10"/>
        </w:rPr>
        <w:t>While </w:t>
      </w:r>
      <w:r w:rsidRPr="007148D9">
        <w:rPr>
          <w:rFonts w:ascii="Garamond" w:hAnsi="Garamond"/>
          <w:b/>
          <w:bCs/>
          <w:sz w:val="24"/>
          <w:highlight w:val="cyan"/>
          <w:u w:val="single"/>
        </w:rPr>
        <w:t>sanitation</w:t>
      </w:r>
      <w:r w:rsidRPr="007148D9">
        <w:rPr>
          <w:rFonts w:ascii="Garamond" w:hAnsi="Garamond"/>
          <w:b/>
          <w:sz w:val="24"/>
          <w:highlight w:val="cyan"/>
          <w:u w:val="single"/>
        </w:rPr>
        <w:t> </w:t>
      </w:r>
      <w:r w:rsidRPr="007148D9">
        <w:rPr>
          <w:rFonts w:ascii="Garamond" w:hAnsi="Garamond"/>
          <w:sz w:val="10"/>
          <w:szCs w:val="10"/>
        </w:rPr>
        <w:t>and </w:t>
      </w:r>
      <w:r w:rsidRPr="007148D9">
        <w:rPr>
          <w:rFonts w:ascii="Garamond" w:hAnsi="Garamond"/>
          <w:bCs/>
          <w:sz w:val="10"/>
          <w:szCs w:val="10"/>
        </w:rPr>
        <w:t>garbage disposal</w:t>
      </w:r>
      <w:r w:rsidRPr="00BB7F85">
        <w:rPr>
          <w:rFonts w:ascii="Garamond" w:hAnsi="Garamond"/>
          <w:bCs/>
          <w:sz w:val="24"/>
        </w:rPr>
        <w:t xml:space="preserve"> </w:t>
      </w:r>
      <w:r w:rsidRPr="007148D9">
        <w:rPr>
          <w:rFonts w:ascii="Garamond" w:hAnsi="Garamond"/>
          <w:b/>
          <w:bCs/>
          <w:sz w:val="24"/>
          <w:highlight w:val="cyan"/>
          <w:u w:val="single"/>
        </w:rPr>
        <w:t>infrastructure</w:t>
      </w:r>
      <w:r w:rsidRPr="007148D9">
        <w:rPr>
          <w:rFonts w:ascii="Garamond" w:hAnsi="Garamond"/>
          <w:b/>
          <w:sz w:val="24"/>
          <w:highlight w:val="cyan"/>
          <w:u w:val="single"/>
        </w:rPr>
        <w:t> is</w:t>
      </w:r>
      <w:r w:rsidRPr="007148D9">
        <w:rPr>
          <w:rFonts w:ascii="Garamond" w:hAnsi="Garamond"/>
          <w:sz w:val="24"/>
          <w:highlight w:val="cyan"/>
        </w:rPr>
        <w:t xml:space="preserve"> </w:t>
      </w:r>
      <w:r w:rsidRPr="007148D9">
        <w:rPr>
          <w:rFonts w:ascii="Garamond" w:hAnsi="Garamond"/>
          <w:sz w:val="10"/>
          <w:szCs w:val="10"/>
        </w:rPr>
        <w:t>also</w:t>
      </w:r>
      <w:r w:rsidRPr="00BB7F85">
        <w:rPr>
          <w:rFonts w:ascii="Garamond" w:hAnsi="Garamond"/>
          <w:sz w:val="24"/>
        </w:rPr>
        <w:t xml:space="preserve"> </w:t>
      </w:r>
      <w:r w:rsidRPr="007148D9">
        <w:rPr>
          <w:rFonts w:ascii="Garamond" w:hAnsi="Garamond"/>
          <w:b/>
          <w:sz w:val="24"/>
          <w:highlight w:val="cyan"/>
          <w:u w:val="single"/>
        </w:rPr>
        <w:t>in </w:t>
      </w:r>
      <w:r w:rsidRPr="007148D9">
        <w:rPr>
          <w:rFonts w:ascii="Garamond" w:hAnsi="Garamond"/>
          <w:b/>
          <w:bCs/>
          <w:sz w:val="24"/>
          <w:highlight w:val="cyan"/>
          <w:u w:val="single"/>
        </w:rPr>
        <w:t>dire need </w:t>
      </w:r>
      <w:r w:rsidRPr="007148D9">
        <w:rPr>
          <w:rFonts w:ascii="Garamond" w:hAnsi="Garamond"/>
          <w:b/>
          <w:sz w:val="24"/>
          <w:highlight w:val="cyan"/>
          <w:u w:val="single"/>
        </w:rPr>
        <w:t>of investment</w:t>
      </w:r>
      <w:r w:rsidRPr="007148D9">
        <w:rPr>
          <w:rFonts w:ascii="Garamond" w:hAnsi="Garamond"/>
          <w:sz w:val="24"/>
          <w:highlight w:val="cyan"/>
        </w:rPr>
        <w:t xml:space="preserve"> </w:t>
      </w:r>
      <w:r w:rsidRPr="007148D9">
        <w:rPr>
          <w:rFonts w:ascii="Garamond" w:hAnsi="Garamond"/>
          <w:sz w:val="10"/>
          <w:szCs w:val="10"/>
        </w:rPr>
        <w:t>in most of the country,</w:t>
      </w:r>
      <w:r w:rsidRPr="00BB7F85">
        <w:rPr>
          <w:rFonts w:ascii="Garamond" w:hAnsi="Garamond"/>
          <w:sz w:val="24"/>
        </w:rPr>
        <w:t xml:space="preserve"> </w:t>
      </w:r>
      <w:proofErr w:type="spellStart"/>
      <w:r w:rsidRPr="009D5B58">
        <w:rPr>
          <w:rFonts w:ascii="Garamond" w:hAnsi="Garamond"/>
          <w:b/>
          <w:sz w:val="24"/>
          <w:highlight w:val="cyan"/>
          <w:u w:val="single"/>
        </w:rPr>
        <w:t>Kono</w:t>
      </w:r>
      <w:proofErr w:type="spellEnd"/>
      <w:r w:rsidRPr="009D5B58">
        <w:rPr>
          <w:rFonts w:ascii="Garamond" w:hAnsi="Garamond"/>
          <w:b/>
          <w:sz w:val="24"/>
          <w:highlight w:val="cyan"/>
          <w:u w:val="single"/>
        </w:rPr>
        <w:t xml:space="preserve"> has the</w:t>
      </w:r>
      <w:r w:rsidRPr="009D5B58">
        <w:rPr>
          <w:rFonts w:ascii="Garamond" w:hAnsi="Garamond"/>
          <w:sz w:val="24"/>
          <w:highlight w:val="cyan"/>
        </w:rPr>
        <w:t xml:space="preserve"> </w:t>
      </w:r>
      <w:r w:rsidRPr="007148D9">
        <w:rPr>
          <w:rFonts w:ascii="Garamond" w:hAnsi="Garamond"/>
          <w:sz w:val="10"/>
          <w:szCs w:val="10"/>
        </w:rPr>
        <w:t>additional</w:t>
      </w:r>
      <w:r w:rsidRPr="00BB7F85">
        <w:rPr>
          <w:rFonts w:ascii="Garamond" w:hAnsi="Garamond"/>
          <w:sz w:val="24"/>
        </w:rPr>
        <w:t xml:space="preserve"> </w:t>
      </w:r>
      <w:r w:rsidRPr="009D5B58">
        <w:rPr>
          <w:rFonts w:ascii="Garamond" w:hAnsi="Garamond"/>
          <w:b/>
          <w:sz w:val="24"/>
          <w:highlight w:val="cyan"/>
          <w:u w:val="single"/>
        </w:rPr>
        <w:t>disadvantage of</w:t>
      </w:r>
      <w:r w:rsidRPr="007148D9">
        <w:rPr>
          <w:rFonts w:ascii="Garamond" w:hAnsi="Garamond"/>
          <w:b/>
          <w:sz w:val="24"/>
          <w:u w:val="single"/>
        </w:rPr>
        <w:t xml:space="preserve"> </w:t>
      </w:r>
      <w:r w:rsidRPr="009D5B58">
        <w:rPr>
          <w:rFonts w:ascii="Garamond" w:hAnsi="Garamond"/>
          <w:sz w:val="10"/>
          <w:szCs w:val="10"/>
        </w:rPr>
        <w:t>compounding</w:t>
      </w:r>
      <w:r w:rsidRPr="00BB7F85">
        <w:rPr>
          <w:rFonts w:ascii="Garamond" w:hAnsi="Garamond"/>
          <w:sz w:val="24"/>
        </w:rPr>
        <w:t xml:space="preserve"> </w:t>
      </w:r>
      <w:r w:rsidRPr="007148D9">
        <w:rPr>
          <w:rFonts w:ascii="Garamond" w:hAnsi="Garamond"/>
          <w:sz w:val="10"/>
          <w:szCs w:val="10"/>
        </w:rPr>
        <w:t>that with</w:t>
      </w:r>
      <w:r w:rsidRPr="00BB7F85">
        <w:rPr>
          <w:rFonts w:ascii="Garamond" w:hAnsi="Garamond"/>
          <w:sz w:val="24"/>
        </w:rPr>
        <w:t xml:space="preserve"> </w:t>
      </w:r>
      <w:r w:rsidRPr="009D5B58">
        <w:rPr>
          <w:rFonts w:ascii="Garamond" w:hAnsi="Garamond"/>
          <w:b/>
          <w:bCs/>
          <w:sz w:val="24"/>
          <w:highlight w:val="cyan"/>
          <w:u w:val="single"/>
        </w:rPr>
        <w:t>environmental damage</w:t>
      </w:r>
      <w:r w:rsidRPr="009D5B58">
        <w:rPr>
          <w:rFonts w:ascii="Garamond" w:hAnsi="Garamond"/>
          <w:b/>
          <w:sz w:val="24"/>
          <w:highlight w:val="cyan"/>
          <w:u w:val="single"/>
        </w:rPr>
        <w:t> from mining</w:t>
      </w:r>
      <w:r w:rsidRPr="007148D9">
        <w:rPr>
          <w:rFonts w:ascii="Garamond" w:hAnsi="Garamond"/>
          <w:sz w:val="10"/>
          <w:szCs w:val="10"/>
        </w:rPr>
        <w:t xml:space="preserve">. At the </w:t>
      </w:r>
      <w:proofErr w:type="spellStart"/>
      <w:r w:rsidRPr="007148D9">
        <w:rPr>
          <w:rFonts w:ascii="Garamond" w:hAnsi="Garamond"/>
          <w:sz w:val="10"/>
          <w:szCs w:val="10"/>
        </w:rPr>
        <w:t>SMT</w:t>
      </w:r>
      <w:proofErr w:type="spellEnd"/>
      <w:r w:rsidRPr="007148D9">
        <w:rPr>
          <w:rFonts w:ascii="Garamond" w:hAnsi="Garamond"/>
          <w:sz w:val="10"/>
          <w:szCs w:val="10"/>
        </w:rPr>
        <w:t xml:space="preserve"> office, it is quite common for the building to shake once a diamond blast goes off.</w:t>
      </w:r>
      <w:r w:rsidRPr="00BB7F85">
        <w:rPr>
          <w:rFonts w:ascii="Garamond" w:hAnsi="Garamond"/>
          <w:sz w:val="24"/>
        </w:rPr>
        <w:t xml:space="preserve"> </w:t>
      </w:r>
      <w:r w:rsidRPr="009D5B58">
        <w:rPr>
          <w:rFonts w:ascii="Garamond" w:hAnsi="Garamond"/>
          <w:b/>
          <w:sz w:val="24"/>
          <w:highlight w:val="cyan"/>
          <w:u w:val="single"/>
        </w:rPr>
        <w:t>Entire </w:t>
      </w:r>
      <w:r w:rsidRPr="009D5B58">
        <w:rPr>
          <w:rFonts w:ascii="Garamond" w:hAnsi="Garamond"/>
          <w:b/>
          <w:bCs/>
          <w:sz w:val="24"/>
          <w:highlight w:val="cyan"/>
          <w:u w:val="single"/>
        </w:rPr>
        <w:t>communities</w:t>
      </w:r>
      <w:r w:rsidRPr="009D5B58">
        <w:rPr>
          <w:rFonts w:ascii="Garamond" w:hAnsi="Garamond"/>
          <w:b/>
          <w:sz w:val="24"/>
          <w:highlight w:val="cyan"/>
          <w:u w:val="single"/>
        </w:rPr>
        <w:t xml:space="preserve"> are </w:t>
      </w:r>
      <w:r w:rsidRPr="00714433">
        <w:rPr>
          <w:rFonts w:ascii="Garamond" w:hAnsi="Garamond"/>
          <w:sz w:val="10"/>
          <w:szCs w:val="10"/>
        </w:rPr>
        <w:t>being </w:t>
      </w:r>
      <w:r w:rsidRPr="009D5B58">
        <w:rPr>
          <w:rFonts w:ascii="Garamond" w:hAnsi="Garamond"/>
          <w:b/>
          <w:bCs/>
          <w:sz w:val="24"/>
          <w:highlight w:val="cyan"/>
          <w:u w:val="single"/>
        </w:rPr>
        <w:t>resettled</w:t>
      </w:r>
      <w:r w:rsidRPr="009D5B58">
        <w:rPr>
          <w:rFonts w:ascii="Garamond" w:hAnsi="Garamond"/>
          <w:b/>
          <w:sz w:val="24"/>
          <w:highlight w:val="cyan"/>
          <w:u w:val="single"/>
        </w:rPr>
        <w:t> </w:t>
      </w:r>
      <w:r w:rsidRPr="007148D9">
        <w:rPr>
          <w:rFonts w:ascii="Garamond" w:hAnsi="Garamond"/>
          <w:sz w:val="10"/>
          <w:szCs w:val="10"/>
        </w:rPr>
        <w:t>into different areas</w:t>
      </w:r>
      <w:r w:rsidRPr="00BB7F85">
        <w:rPr>
          <w:rFonts w:ascii="Garamond" w:hAnsi="Garamond"/>
          <w:sz w:val="24"/>
        </w:rPr>
        <w:t xml:space="preserve"> </w:t>
      </w:r>
      <w:r w:rsidRPr="009D5B58">
        <w:rPr>
          <w:rFonts w:ascii="Garamond" w:hAnsi="Garamond"/>
          <w:b/>
          <w:sz w:val="24"/>
          <w:highlight w:val="cyan"/>
          <w:u w:val="single"/>
        </w:rPr>
        <w:t>so the land where their houses once stood</w:t>
      </w:r>
      <w:r w:rsidR="007148D9" w:rsidRPr="009D5B58">
        <w:rPr>
          <w:rFonts w:ascii="Garamond" w:hAnsi="Garamond"/>
          <w:b/>
          <w:sz w:val="24"/>
          <w:highlight w:val="cyan"/>
          <w:u w:val="single"/>
        </w:rPr>
        <w:t xml:space="preserve"> [can be]</w:t>
      </w:r>
      <w:r w:rsidRPr="009D5B58">
        <w:rPr>
          <w:rFonts w:ascii="Garamond" w:hAnsi="Garamond"/>
          <w:sz w:val="24"/>
          <w:highlight w:val="cyan"/>
        </w:rPr>
        <w:t xml:space="preserve"> </w:t>
      </w:r>
      <w:r w:rsidRPr="007148D9">
        <w:rPr>
          <w:rFonts w:ascii="Garamond" w:hAnsi="Garamond"/>
          <w:sz w:val="10"/>
          <w:szCs w:val="10"/>
        </w:rPr>
        <w:t>are</w:t>
      </w:r>
      <w:r w:rsidRPr="00BB7F85">
        <w:rPr>
          <w:rFonts w:ascii="Garamond" w:hAnsi="Garamond"/>
          <w:sz w:val="24"/>
        </w:rPr>
        <w:t xml:space="preserve"> </w:t>
      </w:r>
      <w:r w:rsidRPr="009D5B58">
        <w:rPr>
          <w:rFonts w:ascii="Garamond" w:hAnsi="Garamond"/>
          <w:b/>
          <w:sz w:val="24"/>
          <w:highlight w:val="cyan"/>
          <w:u w:val="single"/>
        </w:rPr>
        <w:t>blown up for diamonds</w:t>
      </w:r>
      <w:r w:rsidRPr="00BB7F85">
        <w:rPr>
          <w:rFonts w:ascii="Garamond" w:hAnsi="Garamond"/>
          <w:sz w:val="24"/>
        </w:rPr>
        <w:t xml:space="preserve">. </w:t>
      </w:r>
      <w:r w:rsidRPr="007148D9">
        <w:rPr>
          <w:rFonts w:ascii="Garamond" w:hAnsi="Garamond"/>
          <w:sz w:val="10"/>
          <w:szCs w:val="10"/>
        </w:rPr>
        <w:t xml:space="preserve">One look at </w:t>
      </w:r>
      <w:proofErr w:type="spellStart"/>
      <w:r w:rsidRPr="007148D9">
        <w:rPr>
          <w:rFonts w:ascii="Garamond" w:hAnsi="Garamond"/>
          <w:sz w:val="10"/>
          <w:szCs w:val="10"/>
        </w:rPr>
        <w:t>Kono</w:t>
      </w:r>
      <w:proofErr w:type="spellEnd"/>
      <w:r w:rsidRPr="007148D9">
        <w:rPr>
          <w:rFonts w:ascii="Garamond" w:hAnsi="Garamond"/>
          <w:sz w:val="10"/>
          <w:szCs w:val="10"/>
        </w:rPr>
        <w:t xml:space="preserve"> will remind you of a stereotypical deserted gold rush city.</w:t>
      </w:r>
      <w:r w:rsidRPr="00BB7F85">
        <w:rPr>
          <w:rFonts w:ascii="Garamond" w:hAnsi="Garamond"/>
          <w:sz w:val="24"/>
        </w:rPr>
        <w:t xml:space="preserve"> </w:t>
      </w:r>
      <w:r w:rsidRPr="00714433">
        <w:rPr>
          <w:rFonts w:ascii="Garamond" w:hAnsi="Garamond"/>
          <w:bCs/>
          <w:sz w:val="10"/>
          <w:szCs w:val="10"/>
        </w:rPr>
        <w:t>What will be left of this town once the diamonds run out?</w:t>
      </w:r>
      <w:r w:rsidRPr="00714433">
        <w:rPr>
          <w:rFonts w:ascii="Garamond" w:hAnsi="Garamond"/>
          <w:sz w:val="10"/>
          <w:szCs w:val="10"/>
        </w:rPr>
        <w:t xml:space="preserve"> While companies are required to file environmental assessment reports, there is no solid vision of how this land will be rehabilitated once its been all torn up and the companies move their operations elsewhere. The Economist also quotes two mining companies as saying, "Sierra Leone is getting a </w:t>
      </w:r>
      <w:r w:rsidRPr="00714433">
        <w:rPr>
          <w:rFonts w:ascii="Garamond" w:hAnsi="Garamond"/>
          <w:bCs/>
          <w:sz w:val="10"/>
          <w:szCs w:val="10"/>
        </w:rPr>
        <w:t>good deal</w:t>
      </w:r>
      <w:r w:rsidRPr="00714433">
        <w:rPr>
          <w:rFonts w:ascii="Garamond" w:hAnsi="Garamond"/>
          <w:sz w:val="10"/>
          <w:szCs w:val="10"/>
        </w:rPr>
        <w:t> and that without</w:t>
      </w:r>
      <w:r w:rsidRPr="00714433">
        <w:rPr>
          <w:rFonts w:ascii="Garamond" w:hAnsi="Garamond"/>
          <w:bCs/>
          <w:sz w:val="10"/>
          <w:szCs w:val="10"/>
        </w:rPr>
        <w:t> special treatment </w:t>
      </w:r>
      <w:r w:rsidRPr="00714433">
        <w:rPr>
          <w:rFonts w:ascii="Garamond" w:hAnsi="Garamond"/>
          <w:sz w:val="10"/>
          <w:szCs w:val="10"/>
        </w:rPr>
        <w:t xml:space="preserve">they might not have invested in the country." </w:t>
      </w:r>
      <w:proofErr w:type="gramStart"/>
      <w:r w:rsidRPr="00714433">
        <w:rPr>
          <w:rFonts w:ascii="Garamond" w:hAnsi="Garamond"/>
          <w:sz w:val="10"/>
          <w:szCs w:val="10"/>
        </w:rPr>
        <w:t>A good deal?</w:t>
      </w:r>
      <w:proofErr w:type="gramEnd"/>
      <w:r w:rsidRPr="00714433">
        <w:rPr>
          <w:rFonts w:ascii="Garamond" w:hAnsi="Garamond"/>
          <w:sz w:val="10"/>
          <w:szCs w:val="10"/>
        </w:rPr>
        <w:t xml:space="preserve"> Special Treatment? These are synonymous to </w:t>
      </w:r>
      <w:r w:rsidRPr="00714433">
        <w:rPr>
          <w:rFonts w:ascii="Garamond" w:hAnsi="Garamond"/>
          <w:bCs/>
          <w:sz w:val="10"/>
          <w:szCs w:val="10"/>
        </w:rPr>
        <w:t>tax evasion</w:t>
      </w:r>
      <w:r w:rsidRPr="00714433">
        <w:rPr>
          <w:rFonts w:ascii="Garamond" w:hAnsi="Garamond"/>
          <w:sz w:val="10"/>
          <w:szCs w:val="10"/>
        </w:rPr>
        <w:t>,</w:t>
      </w:r>
      <w:r w:rsidRPr="00714433">
        <w:rPr>
          <w:rFonts w:ascii="Garamond" w:hAnsi="Garamond"/>
          <w:bCs/>
          <w:sz w:val="10"/>
          <w:szCs w:val="10"/>
        </w:rPr>
        <w:t> illegal exporting</w:t>
      </w:r>
      <w:r w:rsidRPr="00714433">
        <w:rPr>
          <w:rFonts w:ascii="Garamond" w:hAnsi="Garamond"/>
          <w:sz w:val="10"/>
          <w:szCs w:val="10"/>
        </w:rPr>
        <w:t>, </w:t>
      </w:r>
      <w:r w:rsidRPr="00714433">
        <w:rPr>
          <w:rFonts w:ascii="Garamond" w:hAnsi="Garamond"/>
          <w:bCs/>
          <w:sz w:val="10"/>
          <w:szCs w:val="10"/>
        </w:rPr>
        <w:t>poor wages</w:t>
      </w:r>
      <w:r w:rsidRPr="00714433">
        <w:rPr>
          <w:rFonts w:ascii="Garamond" w:hAnsi="Garamond"/>
          <w:sz w:val="10"/>
          <w:szCs w:val="10"/>
        </w:rPr>
        <w:t>, and </w:t>
      </w:r>
      <w:r w:rsidRPr="00714433">
        <w:rPr>
          <w:rFonts w:ascii="Garamond" w:hAnsi="Garamond"/>
          <w:bCs/>
          <w:sz w:val="10"/>
          <w:szCs w:val="10"/>
        </w:rPr>
        <w:t>unacceptable working conditions</w:t>
      </w:r>
      <w:r w:rsidRPr="00714433">
        <w:rPr>
          <w:rFonts w:ascii="Garamond" w:hAnsi="Garamond"/>
          <w:sz w:val="10"/>
          <w:szCs w:val="10"/>
        </w:rPr>
        <w:t xml:space="preserve">. Even the government is not seeing the revenue it should be from these companies in order to invest in the </w:t>
      </w:r>
      <w:proofErr w:type="gramStart"/>
      <w:r w:rsidRPr="00714433">
        <w:rPr>
          <w:rFonts w:ascii="Garamond" w:hAnsi="Garamond"/>
          <w:sz w:val="10"/>
          <w:szCs w:val="10"/>
        </w:rPr>
        <w:t>much needed</w:t>
      </w:r>
      <w:proofErr w:type="gramEnd"/>
      <w:r w:rsidRPr="00714433">
        <w:rPr>
          <w:rFonts w:ascii="Garamond" w:hAnsi="Garamond"/>
          <w:sz w:val="10"/>
          <w:szCs w:val="10"/>
        </w:rPr>
        <w:t xml:space="preserve"> development in </w:t>
      </w:r>
      <w:proofErr w:type="spellStart"/>
      <w:r w:rsidRPr="00714433">
        <w:rPr>
          <w:rFonts w:ascii="Garamond" w:hAnsi="Garamond"/>
          <w:sz w:val="10"/>
          <w:szCs w:val="10"/>
        </w:rPr>
        <w:t>Kono</w:t>
      </w:r>
      <w:proofErr w:type="spellEnd"/>
      <w:r w:rsidRPr="00714433">
        <w:rPr>
          <w:rFonts w:ascii="Garamond" w:hAnsi="Garamond"/>
          <w:sz w:val="10"/>
          <w:szCs w:val="10"/>
        </w:rPr>
        <w:t xml:space="preserve"> and the rest of the country. </w:t>
      </w:r>
      <w:r w:rsidRPr="00FB1EB9">
        <w:rPr>
          <w:rFonts w:ascii="Garamond" w:hAnsi="Garamond"/>
          <w:sz w:val="10"/>
          <w:szCs w:val="10"/>
        </w:rPr>
        <w:t xml:space="preserve">The Sierra Leone Telegraph summarizes the issues: </w:t>
      </w:r>
      <w:r w:rsidRPr="00FB1EB9">
        <w:rPr>
          <w:rFonts w:ascii="Garamond" w:hAnsi="Garamond"/>
          <w:bCs/>
          <w:sz w:val="10"/>
          <w:szCs w:val="10"/>
        </w:rPr>
        <w:t>"Poor governance, corruption and the lack of human capacity to monitor and evaluate the operations and performance of foreign companies operating in the country, are making it easier for companies to succeed in avoiding or evading their obligations to the people of Sierra Leone.</w:t>
      </w:r>
      <w:r w:rsidRPr="00FB1EB9">
        <w:rPr>
          <w:rFonts w:ascii="Garamond" w:hAnsi="Garamond"/>
          <w:sz w:val="10"/>
          <w:szCs w:val="10"/>
        </w:rPr>
        <w:t>" According to the </w:t>
      </w:r>
      <w:proofErr w:type="spellStart"/>
      <w:r w:rsidRPr="00FB1EB9">
        <w:rPr>
          <w:rFonts w:ascii="Garamond" w:hAnsi="Garamond"/>
          <w:sz w:val="10"/>
          <w:szCs w:val="10"/>
        </w:rPr>
        <w:t>DanWatch</w:t>
      </w:r>
      <w:proofErr w:type="spellEnd"/>
      <w:r w:rsidRPr="00FB1EB9">
        <w:rPr>
          <w:rFonts w:ascii="Garamond" w:hAnsi="Garamond"/>
          <w:sz w:val="10"/>
          <w:szCs w:val="10"/>
        </w:rPr>
        <w:t> Report </w:t>
      </w:r>
      <w:r w:rsidRPr="00FB1EB9">
        <w:rPr>
          <w:rFonts w:ascii="Garamond" w:hAnsi="Garamond"/>
          <w:i/>
          <w:iCs/>
          <w:sz w:val="10"/>
          <w:szCs w:val="10"/>
        </w:rPr>
        <w:t>Not Sharing the Loot</w:t>
      </w:r>
      <w:r w:rsidRPr="00FB1EB9">
        <w:rPr>
          <w:rFonts w:ascii="Garamond" w:hAnsi="Garamond"/>
          <w:sz w:val="10"/>
          <w:szCs w:val="10"/>
        </w:rPr>
        <w:t>, "Government </w:t>
      </w:r>
      <w:r w:rsidRPr="00FB1EB9">
        <w:rPr>
          <w:rFonts w:ascii="Garamond" w:hAnsi="Garamond"/>
          <w:bCs/>
          <w:sz w:val="10"/>
          <w:szCs w:val="10"/>
        </w:rPr>
        <w:t>revenue</w:t>
      </w:r>
      <w:r w:rsidRPr="00FB1EB9">
        <w:rPr>
          <w:rFonts w:ascii="Garamond" w:hAnsi="Garamond"/>
          <w:sz w:val="10"/>
          <w:szCs w:val="10"/>
        </w:rPr>
        <w:t> from mining accounted for </w:t>
      </w:r>
      <w:r w:rsidRPr="00FB1EB9">
        <w:rPr>
          <w:rFonts w:ascii="Garamond" w:hAnsi="Garamond"/>
          <w:bCs/>
          <w:sz w:val="10"/>
          <w:szCs w:val="10"/>
        </w:rPr>
        <w:t>only 1.1% of GDP</w:t>
      </w:r>
      <w:r w:rsidRPr="00FB1EB9">
        <w:rPr>
          <w:rFonts w:ascii="Garamond" w:hAnsi="Garamond"/>
          <w:sz w:val="10"/>
          <w:szCs w:val="10"/>
        </w:rPr>
        <w:t> [for 2010]" and “Government revenue from the mining industry in Sierra Leone is limited, compared to the importance of the industry to the country.” The report makes the following </w:t>
      </w:r>
      <w:r w:rsidRPr="00FB1EB9">
        <w:rPr>
          <w:rFonts w:ascii="Garamond" w:hAnsi="Garamond"/>
          <w:bCs/>
          <w:sz w:val="10"/>
          <w:szCs w:val="10"/>
        </w:rPr>
        <w:t>recommendation</w:t>
      </w:r>
      <w:r w:rsidRPr="00FB1EB9">
        <w:rPr>
          <w:rFonts w:ascii="Garamond" w:hAnsi="Garamond"/>
          <w:sz w:val="10"/>
          <w:szCs w:val="10"/>
        </w:rPr>
        <w:t xml:space="preserve">: </w:t>
      </w:r>
      <w:r w:rsidRPr="00FB1EB9">
        <w:rPr>
          <w:rFonts w:ascii="Garamond" w:hAnsi="Garamond"/>
          <w:bCs/>
          <w:sz w:val="10"/>
          <w:szCs w:val="10"/>
        </w:rPr>
        <w:t>"The government of Sierra Leone and the mining companies should take action to uncover and unleash the lost potential for development from the mining sector. But also international regulation is needed to strengthen transparency into the corporate structure and accounts of multinational mining companies."  With more diamond, iron ore, gold, magnetite, bauxite, and rutile mining expected to start soon, it is imperative for a nation that ranks 180 out of 187 on the human development index not to have its land pillaged for riches. While a new government agency has been set-up to review the existing mining contracts and recommend changes, locals have little faith in this entity so far.</w:t>
      </w:r>
      <w:r w:rsidRPr="00BB7F85">
        <w:rPr>
          <w:rFonts w:ascii="Garamond" w:hAnsi="Garamond"/>
          <w:bCs/>
          <w:sz w:val="24"/>
        </w:rPr>
        <w:t xml:space="preserve"> </w:t>
      </w:r>
      <w:r w:rsidRPr="00FB1EB9">
        <w:rPr>
          <w:rFonts w:ascii="Garamond" w:hAnsi="Garamond"/>
          <w:b/>
          <w:bCs/>
          <w:sz w:val="24"/>
          <w:highlight w:val="cyan"/>
          <w:u w:val="single"/>
        </w:rPr>
        <w:t xml:space="preserve">From my three weeks here, it is </w:t>
      </w:r>
      <w:r w:rsidRPr="00FB1EB9">
        <w:rPr>
          <w:rFonts w:ascii="Garamond" w:hAnsi="Garamond"/>
          <w:bCs/>
          <w:sz w:val="10"/>
          <w:szCs w:val="10"/>
        </w:rPr>
        <w:t>quite</w:t>
      </w:r>
      <w:r w:rsidRPr="00FB1EB9">
        <w:rPr>
          <w:rFonts w:ascii="Garamond" w:hAnsi="Garamond"/>
          <w:b/>
          <w:bCs/>
          <w:sz w:val="24"/>
          <w:u w:val="single"/>
        </w:rPr>
        <w:t xml:space="preserve"> </w:t>
      </w:r>
      <w:r w:rsidRPr="00FB1EB9">
        <w:rPr>
          <w:rFonts w:ascii="Garamond" w:hAnsi="Garamond"/>
          <w:b/>
          <w:bCs/>
          <w:sz w:val="24"/>
          <w:highlight w:val="cyan"/>
          <w:u w:val="single"/>
        </w:rPr>
        <w:t>obvious that</w:t>
      </w:r>
      <w:r w:rsidRPr="00FB1EB9">
        <w:rPr>
          <w:rFonts w:ascii="Garamond" w:hAnsi="Garamond"/>
          <w:bCs/>
          <w:sz w:val="24"/>
          <w:highlight w:val="cyan"/>
        </w:rPr>
        <w:t xml:space="preserve"> </w:t>
      </w:r>
      <w:r w:rsidRPr="00FB1EB9">
        <w:rPr>
          <w:rFonts w:ascii="Garamond" w:hAnsi="Garamond"/>
          <w:bCs/>
          <w:sz w:val="10"/>
          <w:szCs w:val="10"/>
        </w:rPr>
        <w:t>Sierra Leone does not lack hardworking people or natural resources. With aid money beginning to decrease as Sierra Leone's politics stabilizes further,</w:t>
      </w:r>
      <w:r w:rsidRPr="00BB7F85">
        <w:rPr>
          <w:rFonts w:ascii="Garamond" w:hAnsi="Garamond"/>
          <w:bCs/>
          <w:sz w:val="24"/>
        </w:rPr>
        <w:t xml:space="preserve"> </w:t>
      </w:r>
      <w:r w:rsidRPr="00FB1EB9">
        <w:rPr>
          <w:rFonts w:ascii="Garamond" w:hAnsi="Garamond"/>
          <w:b/>
          <w:bCs/>
          <w:sz w:val="24"/>
          <w:highlight w:val="cyan"/>
          <w:u w:val="single"/>
        </w:rPr>
        <w:t>it</w:t>
      </w:r>
      <w:r w:rsidR="00FB1EB9" w:rsidRPr="00FB1EB9">
        <w:rPr>
          <w:rFonts w:ascii="Garamond" w:hAnsi="Garamond"/>
          <w:b/>
          <w:bCs/>
          <w:sz w:val="24"/>
          <w:highlight w:val="cyan"/>
          <w:u w:val="single"/>
        </w:rPr>
        <w:t xml:space="preserve"> [is]</w:t>
      </w:r>
      <w:r w:rsidRPr="00FB1EB9">
        <w:rPr>
          <w:rFonts w:ascii="Garamond" w:hAnsi="Garamond"/>
          <w:b/>
          <w:bCs/>
          <w:sz w:val="24"/>
          <w:highlight w:val="cyan"/>
          <w:u w:val="single"/>
        </w:rPr>
        <w:t xml:space="preserve"> imperative to ensure this country's future through </w:t>
      </w:r>
      <w:r w:rsidRPr="00FB1EB9">
        <w:rPr>
          <w:rFonts w:ascii="Garamond" w:hAnsi="Garamond"/>
          <w:bCs/>
          <w:sz w:val="10"/>
          <w:szCs w:val="10"/>
        </w:rPr>
        <w:t>developing</w:t>
      </w:r>
      <w:r w:rsidRPr="00FB1EB9">
        <w:rPr>
          <w:rFonts w:ascii="Garamond" w:hAnsi="Garamond"/>
          <w:b/>
          <w:bCs/>
          <w:sz w:val="24"/>
          <w:u w:val="single"/>
        </w:rPr>
        <w:t xml:space="preserve"> </w:t>
      </w:r>
      <w:r w:rsidRPr="00FB1EB9">
        <w:rPr>
          <w:rFonts w:ascii="Garamond" w:hAnsi="Garamond"/>
          <w:b/>
          <w:bCs/>
          <w:sz w:val="24"/>
          <w:highlight w:val="cyan"/>
          <w:u w:val="single"/>
        </w:rPr>
        <w:t>industries that</w:t>
      </w:r>
      <w:r w:rsidR="00FB1EB9" w:rsidRPr="00FB1EB9">
        <w:rPr>
          <w:rFonts w:ascii="Garamond" w:hAnsi="Garamond"/>
          <w:bCs/>
          <w:sz w:val="24"/>
          <w:highlight w:val="cyan"/>
          <w:u w:val="single"/>
        </w:rPr>
        <w:t xml:space="preserve"> </w:t>
      </w:r>
      <w:r w:rsidRPr="00FB1EB9">
        <w:rPr>
          <w:rFonts w:ascii="Garamond" w:hAnsi="Garamond"/>
          <w:b/>
          <w:bCs/>
          <w:sz w:val="24"/>
          <w:highlight w:val="cyan"/>
          <w:u w:val="single"/>
        </w:rPr>
        <w:t>protect the land, create</w:t>
      </w:r>
      <w:r w:rsidR="00FB1EB9" w:rsidRPr="00FB1EB9">
        <w:rPr>
          <w:rFonts w:ascii="Garamond" w:hAnsi="Garamond"/>
          <w:b/>
          <w:bCs/>
          <w:sz w:val="24"/>
          <w:highlight w:val="cyan"/>
          <w:u w:val="single"/>
        </w:rPr>
        <w:t xml:space="preserve"> [sustainability]</w:t>
      </w:r>
      <w:r w:rsidRPr="00FB1EB9">
        <w:rPr>
          <w:rFonts w:ascii="Garamond" w:hAnsi="Garamond"/>
          <w:b/>
          <w:bCs/>
          <w:sz w:val="24"/>
          <w:u w:val="single"/>
        </w:rPr>
        <w:t> </w:t>
      </w:r>
      <w:r w:rsidRPr="00FB1EB9">
        <w:rPr>
          <w:rFonts w:ascii="Garamond" w:hAnsi="Garamond"/>
          <w:bCs/>
          <w:sz w:val="10"/>
          <w:szCs w:val="10"/>
        </w:rPr>
        <w:t>sustainable industries,</w:t>
      </w:r>
      <w:r w:rsidRPr="00FB1EB9">
        <w:rPr>
          <w:rFonts w:ascii="Garamond" w:hAnsi="Garamond"/>
          <w:b/>
          <w:bCs/>
          <w:sz w:val="24"/>
          <w:u w:val="single"/>
        </w:rPr>
        <w:t> </w:t>
      </w:r>
      <w:r w:rsidRPr="00FB1EB9">
        <w:rPr>
          <w:rFonts w:ascii="Garamond" w:hAnsi="Garamond"/>
          <w:b/>
          <w:bCs/>
          <w:sz w:val="24"/>
          <w:highlight w:val="cyan"/>
          <w:u w:val="single"/>
        </w:rPr>
        <w:t>respect </w:t>
      </w:r>
      <w:r w:rsidRPr="00FB1EB9">
        <w:rPr>
          <w:rFonts w:ascii="Garamond" w:hAnsi="Garamond"/>
          <w:bCs/>
          <w:sz w:val="10"/>
          <w:szCs w:val="10"/>
        </w:rPr>
        <w:t>the peoples' </w:t>
      </w:r>
      <w:r w:rsidRPr="00FB1EB9">
        <w:rPr>
          <w:rFonts w:ascii="Garamond" w:hAnsi="Garamond"/>
          <w:b/>
          <w:bCs/>
          <w:sz w:val="24"/>
          <w:highlight w:val="cyan"/>
          <w:u w:val="single"/>
        </w:rPr>
        <w:t>culture </w:t>
      </w:r>
      <w:r w:rsidRPr="00FB1EB9">
        <w:rPr>
          <w:rFonts w:ascii="Garamond" w:hAnsi="Garamond"/>
          <w:bCs/>
          <w:sz w:val="10"/>
          <w:szCs w:val="10"/>
        </w:rPr>
        <w:t>and history,</w:t>
      </w:r>
      <w:r w:rsidRPr="00BB7F85">
        <w:rPr>
          <w:rFonts w:ascii="Garamond" w:hAnsi="Garamond"/>
          <w:bCs/>
          <w:sz w:val="24"/>
        </w:rPr>
        <w:t xml:space="preserve"> </w:t>
      </w:r>
      <w:r w:rsidRPr="00FB1EB9">
        <w:rPr>
          <w:rFonts w:ascii="Garamond" w:hAnsi="Garamond"/>
          <w:b/>
          <w:bCs/>
          <w:sz w:val="24"/>
          <w:highlight w:val="cyan"/>
          <w:u w:val="single"/>
        </w:rPr>
        <w:t xml:space="preserve">and invest in </w:t>
      </w:r>
      <w:r w:rsidRPr="00FB1EB9">
        <w:rPr>
          <w:rFonts w:ascii="Garamond" w:hAnsi="Garamond"/>
          <w:bCs/>
          <w:sz w:val="10"/>
          <w:szCs w:val="10"/>
        </w:rPr>
        <w:t>the </w:t>
      </w:r>
      <w:r w:rsidRPr="00FB1EB9">
        <w:rPr>
          <w:rFonts w:ascii="Garamond" w:hAnsi="Garamond"/>
          <w:b/>
          <w:bCs/>
          <w:sz w:val="24"/>
          <w:highlight w:val="cyan"/>
          <w:u w:val="single"/>
        </w:rPr>
        <w:t>youth</w:t>
      </w:r>
      <w:r w:rsidRPr="00BB7F85">
        <w:rPr>
          <w:rFonts w:ascii="Garamond" w:hAnsi="Garamond"/>
          <w:bCs/>
          <w:sz w:val="24"/>
        </w:rPr>
        <w:t xml:space="preserve">. </w:t>
      </w:r>
      <w:r w:rsidRPr="00FB1EB9">
        <w:rPr>
          <w:rFonts w:ascii="Garamond" w:hAnsi="Garamond"/>
          <w:bCs/>
          <w:sz w:val="10"/>
          <w:szCs w:val="10"/>
        </w:rPr>
        <w:t>The Kimberley Certification of a diamond arguably guarantees that it is not a blood diamond; the certification has come under scrutiny and has prompted human rights group Global Witness to quit the process citing its failure to prevent conflict diamonds from reaching consumers. Additionally, the certification carries no significance regarding working conditions in the mines, assessment of the environmental impact, improvements to poverty levels, or guarantees against child labor.</w:t>
      </w:r>
      <w:r w:rsidRPr="00BB7F85">
        <w:rPr>
          <w:rFonts w:ascii="Garamond" w:hAnsi="Garamond"/>
          <w:bCs/>
          <w:sz w:val="24"/>
        </w:rPr>
        <w:t xml:space="preserve"> </w:t>
      </w:r>
      <w:r w:rsidRPr="00781B0C">
        <w:rPr>
          <w:rFonts w:ascii="Garamond" w:hAnsi="Garamond"/>
          <w:b/>
          <w:bCs/>
          <w:sz w:val="24"/>
          <w:highlight w:val="cyan"/>
          <w:u w:val="single"/>
        </w:rPr>
        <w:t>While</w:t>
      </w:r>
      <w:r w:rsidRPr="00781B0C">
        <w:rPr>
          <w:rFonts w:ascii="Garamond" w:hAnsi="Garamond"/>
          <w:bCs/>
          <w:sz w:val="24"/>
          <w:highlight w:val="cyan"/>
        </w:rPr>
        <w:t xml:space="preserve"> </w:t>
      </w:r>
      <w:r w:rsidRPr="00FB1EB9">
        <w:rPr>
          <w:rFonts w:ascii="Garamond" w:hAnsi="Garamond"/>
          <w:bCs/>
          <w:sz w:val="10"/>
          <w:szCs w:val="10"/>
        </w:rPr>
        <w:t xml:space="preserve">my personal choice to purchase diamonds has been permanently altered after a visit to </w:t>
      </w:r>
      <w:proofErr w:type="spellStart"/>
      <w:r w:rsidRPr="00FB1EB9">
        <w:rPr>
          <w:rFonts w:ascii="Garamond" w:hAnsi="Garamond"/>
          <w:bCs/>
          <w:sz w:val="10"/>
          <w:szCs w:val="10"/>
        </w:rPr>
        <w:t>Kono</w:t>
      </w:r>
      <w:proofErr w:type="spellEnd"/>
      <w:r w:rsidRPr="00FB1EB9">
        <w:rPr>
          <w:rFonts w:ascii="Garamond" w:hAnsi="Garamond"/>
          <w:bCs/>
          <w:sz w:val="10"/>
          <w:szCs w:val="10"/>
        </w:rPr>
        <w:t>,</w:t>
      </w:r>
      <w:r w:rsidRPr="00BB7F85">
        <w:rPr>
          <w:rFonts w:ascii="Garamond" w:hAnsi="Garamond"/>
          <w:bCs/>
          <w:sz w:val="24"/>
        </w:rPr>
        <w:t xml:space="preserve"> </w:t>
      </w:r>
      <w:r w:rsidRPr="00781B0C">
        <w:rPr>
          <w:rFonts w:ascii="Garamond" w:hAnsi="Garamond"/>
          <w:b/>
          <w:bCs/>
          <w:sz w:val="24"/>
          <w:highlight w:val="cyan"/>
          <w:u w:val="single"/>
        </w:rPr>
        <w:t>I am not criticizing people who</w:t>
      </w:r>
      <w:r w:rsidR="00FB1EB9" w:rsidRPr="00781B0C">
        <w:rPr>
          <w:rFonts w:ascii="Garamond" w:hAnsi="Garamond"/>
          <w:b/>
          <w:bCs/>
          <w:sz w:val="24"/>
          <w:highlight w:val="cyan"/>
          <w:u w:val="single"/>
        </w:rPr>
        <w:t xml:space="preserve"> [buy diamonds]</w:t>
      </w:r>
      <w:r w:rsidRPr="00781B0C">
        <w:rPr>
          <w:rFonts w:ascii="Garamond" w:hAnsi="Garamond"/>
          <w:bCs/>
          <w:sz w:val="24"/>
          <w:highlight w:val="cyan"/>
        </w:rPr>
        <w:t xml:space="preserve"> </w:t>
      </w:r>
      <w:r w:rsidRPr="00FB1EB9">
        <w:rPr>
          <w:rFonts w:ascii="Garamond" w:hAnsi="Garamond"/>
          <w:bCs/>
          <w:sz w:val="10"/>
          <w:szCs w:val="10"/>
        </w:rPr>
        <w:t>continue to do so. Yet, </w:t>
      </w:r>
      <w:r w:rsidRPr="00781B0C">
        <w:rPr>
          <w:rFonts w:ascii="Garamond" w:hAnsi="Garamond"/>
          <w:b/>
          <w:bCs/>
          <w:sz w:val="24"/>
          <w:highlight w:val="cyan"/>
          <w:u w:val="single"/>
        </w:rPr>
        <w:t>ignorance is not bliss, and insight into the realities of the mining industry is needed</w:t>
      </w:r>
      <w:r w:rsidRPr="00781B0C">
        <w:rPr>
          <w:rFonts w:ascii="Garamond" w:hAnsi="Garamond"/>
          <w:bCs/>
          <w:sz w:val="24"/>
          <w:highlight w:val="cyan"/>
        </w:rPr>
        <w:t xml:space="preserve"> </w:t>
      </w:r>
      <w:r w:rsidRPr="00FB1EB9">
        <w:rPr>
          <w:rFonts w:ascii="Garamond" w:hAnsi="Garamond"/>
          <w:bCs/>
          <w:sz w:val="10"/>
          <w:szCs w:val="10"/>
        </w:rPr>
        <w:t>for local agencies and multinational corporations to be held liable by their own citizens and citizens worldwide.</w:t>
      </w:r>
      <w:r w:rsidR="00C62D40">
        <w:rPr>
          <w:rFonts w:ascii="Garamond" w:hAnsi="Garamond"/>
          <w:bCs/>
          <w:sz w:val="10"/>
          <w:szCs w:val="10"/>
        </w:rPr>
        <w:t xml:space="preserve"> </w:t>
      </w:r>
      <w:proofErr w:type="spellStart"/>
      <w:r w:rsidR="00C62D40" w:rsidRPr="00C62D40">
        <w:rPr>
          <w:rFonts w:ascii="Garamond" w:hAnsi="Garamond"/>
          <w:bCs/>
          <w:sz w:val="10"/>
          <w:szCs w:val="10"/>
        </w:rPr>
        <w:t>Taline</w:t>
      </w:r>
      <w:proofErr w:type="spellEnd"/>
      <w:r w:rsidR="00C62D40" w:rsidRPr="00C62D40">
        <w:rPr>
          <w:rFonts w:ascii="Garamond" w:hAnsi="Garamond"/>
          <w:bCs/>
          <w:sz w:val="10"/>
          <w:szCs w:val="10"/>
        </w:rPr>
        <w:t xml:space="preserve"> </w:t>
      </w:r>
      <w:proofErr w:type="spellStart"/>
      <w:r w:rsidR="00C62D40" w:rsidRPr="00C62D40">
        <w:rPr>
          <w:rFonts w:ascii="Garamond" w:hAnsi="Garamond"/>
          <w:bCs/>
          <w:sz w:val="10"/>
          <w:szCs w:val="10"/>
        </w:rPr>
        <w:t>Khansa</w:t>
      </w:r>
      <w:proofErr w:type="spellEnd"/>
      <w:r w:rsidR="00C62D40" w:rsidRPr="00C62D40">
        <w:rPr>
          <w:rFonts w:ascii="Garamond" w:hAnsi="Garamond"/>
          <w:bCs/>
          <w:sz w:val="10"/>
          <w:szCs w:val="10"/>
        </w:rPr>
        <w:t xml:space="preserve"> 13 ~</w:t>
      </w:r>
      <w:proofErr w:type="spellStart"/>
      <w:r w:rsidR="00C62D40" w:rsidRPr="00C62D40">
        <w:rPr>
          <w:rFonts w:ascii="Garamond" w:hAnsi="Garamond"/>
          <w:bCs/>
          <w:sz w:val="10"/>
          <w:szCs w:val="10"/>
        </w:rPr>
        <w:t>wonprofit</w:t>
      </w:r>
      <w:proofErr w:type="spellEnd"/>
      <w:r w:rsidR="00C62D40" w:rsidRPr="00C62D40">
        <w:rPr>
          <w:rFonts w:ascii="Garamond" w:hAnsi="Garamond"/>
          <w:bCs/>
          <w:sz w:val="10"/>
          <w:szCs w:val="10"/>
        </w:rPr>
        <w:t xml:space="preserve"> peace education organization called </w:t>
      </w:r>
      <w:proofErr w:type="spellStart"/>
      <w:r w:rsidR="00C62D40" w:rsidRPr="00C62D40">
        <w:rPr>
          <w:rFonts w:ascii="Garamond" w:hAnsi="Garamond"/>
          <w:bCs/>
          <w:sz w:val="10"/>
          <w:szCs w:val="10"/>
        </w:rPr>
        <w:t>Childrens</w:t>
      </w:r>
      <w:proofErr w:type="spellEnd"/>
      <w:r w:rsidR="00C62D40" w:rsidRPr="00C62D40">
        <w:rPr>
          <w:rFonts w:ascii="Garamond" w:hAnsi="Garamond"/>
          <w:bCs/>
          <w:sz w:val="10"/>
          <w:szCs w:val="10"/>
        </w:rPr>
        <w:t xml:space="preserve"> International Summer Villages, study Aerospace Engineering and spent six years working in the industry. While she gained professional experience in manufacturing and engineering, she continued to follow global affairs~ "The Curse of Diamond Mining in Sierra Leone" May 2, 2013</w:t>
      </w:r>
    </w:p>
    <w:p w14:paraId="47E7C20C" w14:textId="1696D730" w:rsidR="00BB7F85" w:rsidRPr="00C62D40" w:rsidRDefault="00BB7F85" w:rsidP="00BB7F85">
      <w:pPr>
        <w:spacing w:line="360" w:lineRule="auto"/>
        <w:jc w:val="both"/>
        <w:rPr>
          <w:rFonts w:ascii="Garamond" w:hAnsi="Garamond"/>
          <w:sz w:val="12"/>
          <w:szCs w:val="12"/>
        </w:rPr>
      </w:pPr>
    </w:p>
    <w:p w14:paraId="588B2352" w14:textId="2B3184FF" w:rsidR="00BB7F85" w:rsidRPr="00AD4036" w:rsidRDefault="009E2B28" w:rsidP="009E2B28">
      <w:pPr>
        <w:spacing w:line="360" w:lineRule="auto"/>
        <w:jc w:val="both"/>
        <w:rPr>
          <w:rFonts w:ascii="Garamond" w:hAnsi="Garamond"/>
          <w:sz w:val="24"/>
        </w:rPr>
      </w:pPr>
      <w:r>
        <w:rPr>
          <w:rFonts w:ascii="Garamond" w:hAnsi="Garamond"/>
          <w:sz w:val="24"/>
        </w:rPr>
        <w:t>D</w:t>
      </w:r>
      <w:r w:rsidR="001B5FD1">
        <w:rPr>
          <w:rFonts w:ascii="Garamond" w:hAnsi="Garamond"/>
          <w:sz w:val="24"/>
        </w:rPr>
        <w:t xml:space="preserve">iamonds produced by the mining industries of Africa </w:t>
      </w:r>
      <w:r>
        <w:rPr>
          <w:rFonts w:ascii="Garamond" w:hAnsi="Garamond"/>
          <w:sz w:val="24"/>
        </w:rPr>
        <w:t>earned</w:t>
      </w:r>
      <w:r w:rsidR="001B5FD1">
        <w:rPr>
          <w:rFonts w:ascii="Garamond" w:hAnsi="Garamond"/>
          <w:sz w:val="24"/>
        </w:rPr>
        <w:t xml:space="preserve"> their na</w:t>
      </w:r>
      <w:r>
        <w:rPr>
          <w:rFonts w:ascii="Garamond" w:hAnsi="Garamond"/>
          <w:sz w:val="24"/>
        </w:rPr>
        <w:t xml:space="preserve">me “blood diamonds” for good and obvious reasons.  To pretend that the extraction of diamonds is anything but destructive ignores the dehumanizing realities a diamond miner must face on any given day. </w:t>
      </w:r>
      <w:r w:rsidR="00AD4036">
        <w:rPr>
          <w:rFonts w:ascii="Garamond" w:hAnsi="Garamond"/>
          <w:sz w:val="24"/>
        </w:rPr>
        <w:t xml:space="preserve">This is demonstrated through the story of </w:t>
      </w:r>
      <w:proofErr w:type="spellStart"/>
      <w:r w:rsidR="00AD4036">
        <w:rPr>
          <w:rFonts w:ascii="Garamond" w:hAnsi="Garamond"/>
          <w:sz w:val="24"/>
        </w:rPr>
        <w:t>Sahr</w:t>
      </w:r>
      <w:proofErr w:type="spellEnd"/>
      <w:r w:rsidR="00AD4036">
        <w:rPr>
          <w:rFonts w:ascii="Garamond" w:hAnsi="Garamond"/>
          <w:sz w:val="24"/>
        </w:rPr>
        <w:t xml:space="preserve"> Amara, a miner in the country of Sierra Leone.  Vivienne </w:t>
      </w:r>
      <w:r w:rsidR="00AD4036">
        <w:rPr>
          <w:rFonts w:ascii="Garamond" w:hAnsi="Garamond"/>
          <w:b/>
          <w:sz w:val="24"/>
        </w:rPr>
        <w:t>Walt</w:t>
      </w:r>
      <w:r w:rsidR="00AD4036">
        <w:rPr>
          <w:rFonts w:ascii="Garamond" w:hAnsi="Garamond"/>
          <w:sz w:val="24"/>
        </w:rPr>
        <w:t xml:space="preserve"> tells us </w:t>
      </w:r>
      <w:proofErr w:type="spellStart"/>
      <w:r w:rsidR="004F11CF">
        <w:rPr>
          <w:rFonts w:ascii="Garamond" w:hAnsi="Garamond"/>
          <w:sz w:val="24"/>
        </w:rPr>
        <w:t>Sahr’s</w:t>
      </w:r>
      <w:proofErr w:type="spellEnd"/>
      <w:r w:rsidR="00AD4036">
        <w:rPr>
          <w:rFonts w:ascii="Garamond" w:hAnsi="Garamond"/>
          <w:sz w:val="24"/>
        </w:rPr>
        <w:t xml:space="preserve"> story,</w:t>
      </w:r>
    </w:p>
    <w:p w14:paraId="674A0988" w14:textId="77777777" w:rsidR="0032522C" w:rsidRPr="0032522C" w:rsidRDefault="0032522C" w:rsidP="009E2B28">
      <w:pPr>
        <w:spacing w:line="360" w:lineRule="auto"/>
        <w:jc w:val="both"/>
        <w:rPr>
          <w:rFonts w:ascii="Garamond" w:hAnsi="Garamond"/>
          <w:sz w:val="10"/>
          <w:szCs w:val="10"/>
        </w:rPr>
      </w:pPr>
    </w:p>
    <w:p w14:paraId="509BFAD3" w14:textId="74DEDFD3" w:rsidR="00511662" w:rsidRPr="002D2698" w:rsidRDefault="00AD4036" w:rsidP="00511662">
      <w:pPr>
        <w:spacing w:line="360" w:lineRule="auto"/>
        <w:jc w:val="both"/>
        <w:rPr>
          <w:rFonts w:ascii="Garamond" w:hAnsi="Garamond"/>
          <w:sz w:val="10"/>
          <w:szCs w:val="10"/>
        </w:rPr>
      </w:pPr>
      <w:proofErr w:type="spellStart"/>
      <w:r w:rsidRPr="005110E5">
        <w:rPr>
          <w:rFonts w:ascii="Garamond" w:hAnsi="Garamond"/>
          <w:b/>
          <w:sz w:val="24"/>
          <w:highlight w:val="cyan"/>
          <w:u w:val="single"/>
        </w:rPr>
        <w:t>Sahr</w:t>
      </w:r>
      <w:proofErr w:type="spellEnd"/>
      <w:r w:rsidRPr="005110E5">
        <w:rPr>
          <w:rFonts w:ascii="Garamond" w:hAnsi="Garamond"/>
          <w:b/>
          <w:sz w:val="24"/>
          <w:highlight w:val="cyan"/>
          <w:u w:val="single"/>
        </w:rPr>
        <w:t xml:space="preserve"> Amara is stooped</w:t>
      </w:r>
      <w:r w:rsidRPr="005110E5">
        <w:rPr>
          <w:rFonts w:ascii="Garamond" w:hAnsi="Garamond"/>
          <w:sz w:val="24"/>
          <w:highlight w:val="cyan"/>
        </w:rPr>
        <w:t xml:space="preserve"> </w:t>
      </w:r>
      <w:r w:rsidRPr="005D7DB6">
        <w:rPr>
          <w:rFonts w:ascii="Garamond" w:hAnsi="Garamond"/>
          <w:sz w:val="10"/>
          <w:szCs w:val="10"/>
        </w:rPr>
        <w:t>low,</w:t>
      </w:r>
      <w:r w:rsidRPr="005110E5">
        <w:rPr>
          <w:rFonts w:ascii="Garamond" w:hAnsi="Garamond"/>
          <w:sz w:val="24"/>
        </w:rPr>
        <w:t xml:space="preserve"> </w:t>
      </w:r>
      <w:r w:rsidRPr="005110E5">
        <w:rPr>
          <w:rFonts w:ascii="Garamond" w:hAnsi="Garamond"/>
          <w:b/>
          <w:sz w:val="24"/>
          <w:highlight w:val="cyan"/>
          <w:u w:val="single"/>
        </w:rPr>
        <w:t>knee-deep in a muddy river, in the fifth hour of his workday. As he has</w:t>
      </w:r>
      <w:r w:rsidRPr="005110E5">
        <w:rPr>
          <w:rFonts w:ascii="Garamond" w:hAnsi="Garamond"/>
          <w:sz w:val="24"/>
          <w:highlight w:val="cyan"/>
        </w:rPr>
        <w:t xml:space="preserve"> </w:t>
      </w:r>
      <w:r w:rsidRPr="005D7DB6">
        <w:rPr>
          <w:rFonts w:ascii="Garamond" w:hAnsi="Garamond"/>
          <w:sz w:val="10"/>
          <w:szCs w:val="10"/>
        </w:rPr>
        <w:t>each day</w:t>
      </w:r>
      <w:r w:rsidRPr="005110E5">
        <w:rPr>
          <w:rFonts w:ascii="Garamond" w:hAnsi="Garamond"/>
          <w:sz w:val="24"/>
        </w:rPr>
        <w:t xml:space="preserve"> </w:t>
      </w:r>
      <w:r w:rsidRPr="005110E5">
        <w:rPr>
          <w:rFonts w:ascii="Garamond" w:hAnsi="Garamond"/>
          <w:b/>
          <w:sz w:val="24"/>
          <w:highlight w:val="cyan"/>
          <w:u w:val="single"/>
        </w:rPr>
        <w:t>for</w:t>
      </w:r>
      <w:r w:rsidR="00D0202B" w:rsidRPr="005110E5">
        <w:rPr>
          <w:rFonts w:ascii="Garamond" w:hAnsi="Garamond"/>
          <w:b/>
          <w:sz w:val="24"/>
          <w:highlight w:val="cyan"/>
          <w:u w:val="single"/>
        </w:rPr>
        <w:t xml:space="preserve"> [a]</w:t>
      </w:r>
      <w:r w:rsidRPr="005110E5">
        <w:rPr>
          <w:rFonts w:ascii="Garamond" w:hAnsi="Garamond"/>
          <w:sz w:val="24"/>
          <w:highlight w:val="cyan"/>
        </w:rPr>
        <w:t xml:space="preserve"> </w:t>
      </w:r>
      <w:r w:rsidRPr="005D7DB6">
        <w:rPr>
          <w:rFonts w:ascii="Garamond" w:hAnsi="Garamond"/>
          <w:sz w:val="10"/>
          <w:szCs w:val="10"/>
        </w:rPr>
        <w:t>the past</w:t>
      </w:r>
      <w:r w:rsidRPr="005110E5">
        <w:rPr>
          <w:rFonts w:ascii="Garamond" w:hAnsi="Garamond"/>
          <w:sz w:val="24"/>
        </w:rPr>
        <w:t xml:space="preserve"> </w:t>
      </w:r>
      <w:r w:rsidRPr="005110E5">
        <w:rPr>
          <w:rFonts w:ascii="Garamond" w:hAnsi="Garamond"/>
          <w:b/>
          <w:sz w:val="24"/>
          <w:highlight w:val="cyan"/>
          <w:u w:val="single"/>
        </w:rPr>
        <w:t>week</w:t>
      </w:r>
      <w:r w:rsidR="00D0202B" w:rsidRPr="005110E5">
        <w:rPr>
          <w:rFonts w:ascii="Garamond" w:hAnsi="Garamond"/>
          <w:b/>
          <w:sz w:val="24"/>
          <w:highlight w:val="cyan"/>
          <w:u w:val="single"/>
        </w:rPr>
        <w:t xml:space="preserve"> [</w:t>
      </w:r>
      <w:proofErr w:type="spellStart"/>
      <w:r w:rsidR="00D0202B" w:rsidRPr="005110E5">
        <w:rPr>
          <w:rFonts w:ascii="Garamond" w:hAnsi="Garamond"/>
          <w:b/>
          <w:sz w:val="24"/>
          <w:highlight w:val="cyan"/>
          <w:u w:val="single"/>
        </w:rPr>
        <w:t>Sahr</w:t>
      </w:r>
      <w:proofErr w:type="spellEnd"/>
      <w:r w:rsidR="00D0202B" w:rsidRPr="005110E5">
        <w:rPr>
          <w:rFonts w:ascii="Garamond" w:hAnsi="Garamond"/>
          <w:b/>
          <w:sz w:val="24"/>
          <w:highlight w:val="cyan"/>
          <w:u w:val="single"/>
        </w:rPr>
        <w:t>]</w:t>
      </w:r>
      <w:r w:rsidRPr="005110E5">
        <w:rPr>
          <w:rFonts w:ascii="Garamond" w:hAnsi="Garamond"/>
          <w:b/>
          <w:sz w:val="24"/>
          <w:highlight w:val="cyan"/>
          <w:u w:val="single"/>
        </w:rPr>
        <w:t>,</w:t>
      </w:r>
      <w:r w:rsidRPr="005110E5">
        <w:rPr>
          <w:rFonts w:ascii="Garamond" w:hAnsi="Garamond"/>
          <w:sz w:val="24"/>
        </w:rPr>
        <w:t xml:space="preserve"> </w:t>
      </w:r>
      <w:r w:rsidRPr="005D7DB6">
        <w:rPr>
          <w:rFonts w:ascii="Garamond" w:hAnsi="Garamond"/>
          <w:sz w:val="10"/>
          <w:szCs w:val="10"/>
        </w:rPr>
        <w:t>the 18-year-old</w:t>
      </w:r>
      <w:r w:rsidRPr="005110E5">
        <w:rPr>
          <w:rFonts w:ascii="Garamond" w:hAnsi="Garamond"/>
          <w:sz w:val="24"/>
        </w:rPr>
        <w:t xml:space="preserve"> </w:t>
      </w:r>
      <w:r w:rsidRPr="005110E5">
        <w:rPr>
          <w:rFonts w:ascii="Garamond" w:hAnsi="Garamond"/>
          <w:b/>
          <w:sz w:val="24"/>
          <w:highlight w:val="cyan"/>
          <w:u w:val="single"/>
        </w:rPr>
        <w:t>will earn</w:t>
      </w:r>
      <w:r w:rsidRPr="005110E5">
        <w:rPr>
          <w:rFonts w:ascii="Garamond" w:hAnsi="Garamond"/>
          <w:sz w:val="24"/>
        </w:rPr>
        <w:t xml:space="preserve"> </w:t>
      </w:r>
      <w:r w:rsidRPr="005D7DB6">
        <w:rPr>
          <w:rFonts w:ascii="Garamond" w:hAnsi="Garamond"/>
          <w:sz w:val="10"/>
          <w:szCs w:val="10"/>
        </w:rPr>
        <w:t>a stipend of</w:t>
      </w:r>
      <w:r w:rsidRPr="005110E5">
        <w:rPr>
          <w:rFonts w:ascii="Garamond" w:hAnsi="Garamond"/>
          <w:sz w:val="24"/>
        </w:rPr>
        <w:t xml:space="preserve"> </w:t>
      </w:r>
      <w:r w:rsidRPr="005110E5">
        <w:rPr>
          <w:rFonts w:ascii="Garamond" w:hAnsi="Garamond"/>
          <w:b/>
          <w:sz w:val="24"/>
          <w:highlight w:val="cyan"/>
          <w:u w:val="single"/>
        </w:rPr>
        <w:t>only 7 cents, enough to buy himself a bowl of porridge</w:t>
      </w:r>
      <w:r w:rsidRPr="005110E5">
        <w:rPr>
          <w:rFonts w:ascii="Garamond" w:hAnsi="Garamond"/>
          <w:sz w:val="24"/>
          <w:highlight w:val="cyan"/>
        </w:rPr>
        <w:t xml:space="preserve"> </w:t>
      </w:r>
      <w:r w:rsidRPr="005D7DB6">
        <w:rPr>
          <w:rFonts w:ascii="Garamond" w:hAnsi="Garamond"/>
          <w:sz w:val="10"/>
          <w:szCs w:val="10"/>
        </w:rPr>
        <w:t>to see him through the day.</w:t>
      </w:r>
      <w:r w:rsidRPr="005110E5">
        <w:rPr>
          <w:rFonts w:ascii="Garamond" w:hAnsi="Garamond"/>
          <w:sz w:val="24"/>
        </w:rPr>
        <w:t xml:space="preserve"> </w:t>
      </w:r>
      <w:r w:rsidRPr="005110E5">
        <w:rPr>
          <w:rFonts w:ascii="Garamond" w:hAnsi="Garamond"/>
          <w:b/>
          <w:sz w:val="24"/>
          <w:highlight w:val="cyan"/>
          <w:u w:val="single"/>
        </w:rPr>
        <w:t>Yet he returns every morning to</w:t>
      </w:r>
      <w:r w:rsidRPr="005110E5">
        <w:rPr>
          <w:rFonts w:ascii="Garamond" w:hAnsi="Garamond"/>
          <w:sz w:val="24"/>
          <w:highlight w:val="cyan"/>
        </w:rPr>
        <w:t xml:space="preserve"> </w:t>
      </w:r>
      <w:r w:rsidRPr="005D7DB6">
        <w:rPr>
          <w:rFonts w:ascii="Garamond" w:hAnsi="Garamond"/>
          <w:sz w:val="10"/>
          <w:szCs w:val="10"/>
        </w:rPr>
        <w:t>dig in</w:t>
      </w:r>
      <w:r w:rsidRPr="005110E5">
        <w:rPr>
          <w:rFonts w:ascii="Garamond" w:hAnsi="Garamond"/>
          <w:sz w:val="24"/>
        </w:rPr>
        <w:t xml:space="preserve"> </w:t>
      </w:r>
      <w:r w:rsidRPr="005110E5">
        <w:rPr>
          <w:rFonts w:ascii="Garamond" w:hAnsi="Garamond"/>
          <w:b/>
          <w:sz w:val="24"/>
          <w:highlight w:val="cyan"/>
          <w:u w:val="single"/>
        </w:rPr>
        <w:t>the wilting heat</w:t>
      </w:r>
      <w:r w:rsidRPr="005110E5">
        <w:rPr>
          <w:rFonts w:ascii="Garamond" w:hAnsi="Garamond"/>
          <w:sz w:val="24"/>
          <w:highlight w:val="cyan"/>
        </w:rPr>
        <w:t xml:space="preserve"> </w:t>
      </w:r>
      <w:r w:rsidRPr="005D7DB6">
        <w:rPr>
          <w:rFonts w:ascii="Garamond" w:hAnsi="Garamond"/>
          <w:sz w:val="10"/>
          <w:szCs w:val="10"/>
        </w:rPr>
        <w:t xml:space="preserve">on the edge of </w:t>
      </w:r>
      <w:proofErr w:type="spellStart"/>
      <w:r w:rsidRPr="005D7DB6">
        <w:rPr>
          <w:rFonts w:ascii="Garamond" w:hAnsi="Garamond"/>
          <w:sz w:val="10"/>
          <w:szCs w:val="10"/>
        </w:rPr>
        <w:t>Koidu</w:t>
      </w:r>
      <w:proofErr w:type="spellEnd"/>
      <w:r w:rsidRPr="005D7DB6">
        <w:rPr>
          <w:rFonts w:ascii="Garamond" w:hAnsi="Garamond"/>
          <w:sz w:val="10"/>
          <w:szCs w:val="10"/>
        </w:rPr>
        <w:t>, a town in eastern Sierra Leone,</w:t>
      </w:r>
      <w:r w:rsidRPr="005110E5">
        <w:rPr>
          <w:rFonts w:ascii="Garamond" w:hAnsi="Garamond"/>
          <w:sz w:val="24"/>
        </w:rPr>
        <w:t xml:space="preserve"> </w:t>
      </w:r>
      <w:r w:rsidRPr="005110E5">
        <w:rPr>
          <w:rFonts w:ascii="Garamond" w:hAnsi="Garamond"/>
          <w:b/>
          <w:sz w:val="24"/>
          <w:highlight w:val="cyan"/>
          <w:u w:val="single"/>
        </w:rPr>
        <w:t>hunting for the one thing he says could transform his life</w:t>
      </w:r>
      <w:r w:rsidRPr="005D7DB6">
        <w:rPr>
          <w:rFonts w:ascii="Garamond" w:hAnsi="Garamond"/>
          <w:sz w:val="10"/>
          <w:szCs w:val="10"/>
        </w:rPr>
        <w:t>: a diamond.</w:t>
      </w:r>
      <w:r w:rsidRPr="005110E5">
        <w:rPr>
          <w:rFonts w:ascii="Garamond" w:hAnsi="Garamond"/>
          <w:sz w:val="24"/>
        </w:rPr>
        <w:t xml:space="preserve"> </w:t>
      </w:r>
      <w:r w:rsidRPr="005110E5">
        <w:rPr>
          <w:rFonts w:ascii="Garamond" w:hAnsi="Garamond"/>
          <w:b/>
          <w:sz w:val="24"/>
          <w:highlight w:val="cyan"/>
          <w:u w:val="single"/>
        </w:rPr>
        <w:t>Since he is the oldest of six</w:t>
      </w:r>
      <w:r w:rsidRPr="005110E5">
        <w:rPr>
          <w:rFonts w:ascii="Garamond" w:hAnsi="Garamond"/>
          <w:sz w:val="24"/>
          <w:highlight w:val="cyan"/>
        </w:rPr>
        <w:t xml:space="preserve"> </w:t>
      </w:r>
      <w:r w:rsidRPr="005D7DB6">
        <w:rPr>
          <w:rFonts w:ascii="Garamond" w:hAnsi="Garamond"/>
          <w:sz w:val="10"/>
          <w:szCs w:val="10"/>
        </w:rPr>
        <w:t>children - three others have died of diseases - much of</w:t>
      </w:r>
      <w:r w:rsidRPr="005110E5">
        <w:rPr>
          <w:rFonts w:ascii="Garamond" w:hAnsi="Garamond"/>
          <w:sz w:val="24"/>
        </w:rPr>
        <w:t xml:space="preserve"> </w:t>
      </w:r>
      <w:r w:rsidRPr="005110E5">
        <w:rPr>
          <w:rFonts w:ascii="Garamond" w:hAnsi="Garamond"/>
          <w:b/>
          <w:sz w:val="24"/>
          <w:highlight w:val="cyan"/>
          <w:u w:val="single"/>
        </w:rPr>
        <w:t>his family's future rests on his prospects.</w:t>
      </w:r>
      <w:r w:rsidRPr="005110E5">
        <w:rPr>
          <w:rFonts w:ascii="Garamond" w:hAnsi="Garamond"/>
          <w:sz w:val="24"/>
        </w:rPr>
        <w:t xml:space="preserve"> </w:t>
      </w:r>
      <w:r w:rsidRPr="005D7DB6">
        <w:rPr>
          <w:rFonts w:ascii="Garamond" w:hAnsi="Garamond"/>
          <w:sz w:val="10"/>
          <w:szCs w:val="10"/>
        </w:rPr>
        <w:t xml:space="preserve">"If I find a big diamond, I can afford to go to school, I can learn, and then I can help my family and even my village," he says. So far the plan has proved elusive; he has found no gems during his first week of work. "It's not easy," he says. "I </w:t>
      </w:r>
      <w:r w:rsidRPr="005D7DB6">
        <w:rPr>
          <w:rFonts w:ascii="Garamond" w:hAnsi="Garamond"/>
          <w:sz w:val="10"/>
          <w:szCs w:val="10"/>
        </w:rPr>
        <w:lastRenderedPageBreak/>
        <w:t>think it depends on God."</w:t>
      </w:r>
      <w:r w:rsidR="000C0ECF" w:rsidRPr="005D7DB6">
        <w:rPr>
          <w:rFonts w:ascii="Garamond" w:hAnsi="Garamond"/>
          <w:sz w:val="10"/>
          <w:szCs w:val="10"/>
        </w:rPr>
        <w:t xml:space="preserve"> </w:t>
      </w:r>
      <w:r w:rsidRPr="005D7DB6">
        <w:rPr>
          <w:rFonts w:ascii="Garamond" w:hAnsi="Garamond"/>
          <w:sz w:val="10"/>
          <w:szCs w:val="10"/>
        </w:rPr>
        <w:t>Whether or not divine intervention leads Amara to a big find,</w:t>
      </w:r>
      <w:r w:rsidRPr="005110E5">
        <w:rPr>
          <w:rFonts w:ascii="Garamond" w:hAnsi="Garamond"/>
          <w:sz w:val="24"/>
        </w:rPr>
        <w:t xml:space="preserve"> </w:t>
      </w:r>
      <w:r w:rsidRPr="005D7DB6">
        <w:rPr>
          <w:rFonts w:ascii="Garamond" w:hAnsi="Garamond"/>
          <w:b/>
          <w:sz w:val="24"/>
          <w:highlight w:val="cyan"/>
          <w:u w:val="single"/>
        </w:rPr>
        <w:t>his tale is anchored in</w:t>
      </w:r>
      <w:r w:rsidRPr="005D7DB6">
        <w:rPr>
          <w:rFonts w:ascii="Garamond" w:hAnsi="Garamond"/>
          <w:sz w:val="24"/>
          <w:highlight w:val="cyan"/>
        </w:rPr>
        <w:t xml:space="preserve"> </w:t>
      </w:r>
      <w:r w:rsidRPr="005D7DB6">
        <w:rPr>
          <w:rFonts w:ascii="Garamond" w:hAnsi="Garamond"/>
          <w:sz w:val="10"/>
          <w:szCs w:val="10"/>
        </w:rPr>
        <w:t>a much more earthly economy: the $60-billion-a-year diamond industry, which has built its growth on</w:t>
      </w:r>
      <w:r w:rsidRPr="005110E5">
        <w:rPr>
          <w:rFonts w:ascii="Garamond" w:hAnsi="Garamond"/>
          <w:sz w:val="24"/>
        </w:rPr>
        <w:t xml:space="preserve"> </w:t>
      </w:r>
      <w:r w:rsidRPr="005D7DB6">
        <w:rPr>
          <w:rFonts w:ascii="Garamond" w:hAnsi="Garamond"/>
          <w:b/>
          <w:sz w:val="24"/>
          <w:highlight w:val="cyan"/>
          <w:u w:val="single"/>
        </w:rPr>
        <w:t>dreams of love rather than</w:t>
      </w:r>
      <w:r w:rsidRPr="005D7DB6">
        <w:rPr>
          <w:rFonts w:ascii="Garamond" w:hAnsi="Garamond"/>
          <w:sz w:val="24"/>
          <w:highlight w:val="cyan"/>
        </w:rPr>
        <w:t xml:space="preserve"> </w:t>
      </w:r>
      <w:r w:rsidRPr="005D7DB6">
        <w:rPr>
          <w:rFonts w:ascii="Garamond" w:hAnsi="Garamond"/>
          <w:sz w:val="10"/>
          <w:szCs w:val="10"/>
        </w:rPr>
        <w:t>of raw</w:t>
      </w:r>
      <w:r w:rsidRPr="005110E5">
        <w:rPr>
          <w:rFonts w:ascii="Garamond" w:hAnsi="Garamond"/>
          <w:sz w:val="24"/>
        </w:rPr>
        <w:t xml:space="preserve"> </w:t>
      </w:r>
      <w:r w:rsidRPr="005D7DB6">
        <w:rPr>
          <w:rFonts w:ascii="Garamond" w:hAnsi="Garamond"/>
          <w:b/>
          <w:sz w:val="24"/>
          <w:highlight w:val="cyan"/>
          <w:u w:val="single"/>
        </w:rPr>
        <w:t>survival</w:t>
      </w:r>
      <w:r w:rsidRPr="005110E5">
        <w:rPr>
          <w:rFonts w:ascii="Garamond" w:hAnsi="Garamond"/>
          <w:sz w:val="24"/>
        </w:rPr>
        <w:t>.</w:t>
      </w:r>
      <w:r w:rsidR="000C0ECF" w:rsidRPr="005110E5">
        <w:rPr>
          <w:rFonts w:ascii="Garamond" w:hAnsi="Garamond"/>
          <w:sz w:val="24"/>
        </w:rPr>
        <w:t xml:space="preserve"> </w:t>
      </w:r>
      <w:proofErr w:type="spellStart"/>
      <w:r w:rsidRPr="005D7DB6">
        <w:rPr>
          <w:rFonts w:ascii="Garamond" w:hAnsi="Garamond"/>
          <w:sz w:val="10"/>
          <w:szCs w:val="10"/>
        </w:rPr>
        <w:t>Koidu</w:t>
      </w:r>
      <w:proofErr w:type="spellEnd"/>
      <w:r w:rsidRPr="005D7DB6">
        <w:rPr>
          <w:rFonts w:ascii="Garamond" w:hAnsi="Garamond"/>
          <w:sz w:val="10"/>
          <w:szCs w:val="10"/>
        </w:rPr>
        <w:t xml:space="preserve">, whose diamonds have been mined since the </w:t>
      </w:r>
      <w:proofErr w:type="spellStart"/>
      <w:r w:rsidRPr="005D7DB6">
        <w:rPr>
          <w:rFonts w:ascii="Garamond" w:hAnsi="Garamond"/>
          <w:sz w:val="10"/>
          <w:szCs w:val="10"/>
        </w:rPr>
        <w:t>1930s</w:t>
      </w:r>
      <w:proofErr w:type="spellEnd"/>
      <w:r w:rsidRPr="005D7DB6">
        <w:rPr>
          <w:rFonts w:ascii="Garamond" w:hAnsi="Garamond"/>
          <w:sz w:val="10"/>
          <w:szCs w:val="10"/>
        </w:rPr>
        <w:t>, is thousands of miles away - and a galaxy removed - from the glittering displays in jewelry stores in New York, Tokyo and London.</w:t>
      </w:r>
      <w:r w:rsidRPr="005110E5">
        <w:rPr>
          <w:rFonts w:ascii="Garamond" w:hAnsi="Garamond"/>
          <w:sz w:val="24"/>
        </w:rPr>
        <w:t xml:space="preserve"> </w:t>
      </w:r>
      <w:r w:rsidRPr="005D7DB6">
        <w:rPr>
          <w:rFonts w:ascii="Garamond" w:hAnsi="Garamond"/>
          <w:b/>
          <w:sz w:val="24"/>
          <w:highlight w:val="cyan"/>
          <w:u w:val="single"/>
        </w:rPr>
        <w:t>It is set in a country where the average man earns $220 a year and dies at 39.</w:t>
      </w:r>
      <w:r w:rsidRPr="005110E5">
        <w:rPr>
          <w:rFonts w:ascii="Garamond" w:hAnsi="Garamond"/>
          <w:sz w:val="24"/>
        </w:rPr>
        <w:t xml:space="preserve"> </w:t>
      </w:r>
      <w:r w:rsidRPr="005D7DB6">
        <w:rPr>
          <w:rFonts w:ascii="Garamond" w:hAnsi="Garamond"/>
          <w:sz w:val="10"/>
          <w:szCs w:val="10"/>
        </w:rPr>
        <w:t xml:space="preserve">In the dwellings along </w:t>
      </w:r>
      <w:proofErr w:type="spellStart"/>
      <w:r w:rsidRPr="005D7DB6">
        <w:rPr>
          <w:rFonts w:ascii="Garamond" w:hAnsi="Garamond"/>
          <w:sz w:val="10"/>
          <w:szCs w:val="10"/>
        </w:rPr>
        <w:t>Koidu's</w:t>
      </w:r>
      <w:proofErr w:type="spellEnd"/>
      <w:r w:rsidRPr="005D7DB6">
        <w:rPr>
          <w:rFonts w:ascii="Garamond" w:hAnsi="Garamond"/>
          <w:sz w:val="10"/>
          <w:szCs w:val="10"/>
        </w:rPr>
        <w:t xml:space="preserve"> dirt tracks, residents eat dinner by candlelight not because it is romantic but because there is no electricity in town, just as there are no telephone lines and little indoor plumbing. In short, it is hard to imagine a starker contrast between Amara's world and that of the people who might one day wear whatever diamond he finds, and they live in deep ignorance of each other. When asked what diamonds are used for, Amara draws a blank. "I only know they are valuable," he says.</w:t>
      </w:r>
      <w:r w:rsidR="000C0ECF" w:rsidRPr="005D7DB6">
        <w:rPr>
          <w:rFonts w:ascii="Garamond" w:hAnsi="Garamond"/>
          <w:sz w:val="10"/>
          <w:szCs w:val="10"/>
        </w:rPr>
        <w:t xml:space="preserve"> But after 130 years of diamond mining in Africa, that ignorance is unraveling fast as the two worlds collide over the image of diamonds. The conflict, which has rocked the industry in recent years, may reach fever pitch this month with the release of the movie "Blood Diamond." Set in wartime Sierra Leone during the late </w:t>
      </w:r>
      <w:proofErr w:type="spellStart"/>
      <w:r w:rsidR="000C0ECF" w:rsidRPr="005D7DB6">
        <w:rPr>
          <w:rFonts w:ascii="Garamond" w:hAnsi="Garamond"/>
          <w:sz w:val="10"/>
          <w:szCs w:val="10"/>
        </w:rPr>
        <w:t>1990s</w:t>
      </w:r>
      <w:proofErr w:type="spellEnd"/>
      <w:r w:rsidR="000C0ECF" w:rsidRPr="005D7DB6">
        <w:rPr>
          <w:rFonts w:ascii="Garamond" w:hAnsi="Garamond"/>
          <w:sz w:val="10"/>
          <w:szCs w:val="10"/>
        </w:rPr>
        <w:t xml:space="preserve">, the film depicts a South African diamond smuggler, played by Leonardo </w:t>
      </w:r>
      <w:proofErr w:type="spellStart"/>
      <w:r w:rsidR="000C0ECF" w:rsidRPr="005D7DB6">
        <w:rPr>
          <w:rFonts w:ascii="Garamond" w:hAnsi="Garamond"/>
          <w:sz w:val="10"/>
          <w:szCs w:val="10"/>
        </w:rPr>
        <w:t>DiCaprio</w:t>
      </w:r>
      <w:proofErr w:type="spellEnd"/>
      <w:r w:rsidR="000C0ECF" w:rsidRPr="005D7DB6">
        <w:rPr>
          <w:rFonts w:ascii="Garamond" w:hAnsi="Garamond"/>
          <w:sz w:val="10"/>
          <w:szCs w:val="10"/>
        </w:rPr>
        <w:t xml:space="preserve">, trying to recover a rare pink stone from a local fisherman whom rebels have forced to dig in the diamond pits. The story line - a mixture of villainy and heroism - is classic Hollywood. But its roots are fact: In the </w:t>
      </w:r>
      <w:proofErr w:type="spellStart"/>
      <w:r w:rsidR="000C0ECF" w:rsidRPr="005D7DB6">
        <w:rPr>
          <w:rFonts w:ascii="Garamond" w:hAnsi="Garamond"/>
          <w:sz w:val="10"/>
          <w:szCs w:val="10"/>
        </w:rPr>
        <w:t>1990s</w:t>
      </w:r>
      <w:proofErr w:type="spellEnd"/>
      <w:r w:rsidR="000C0ECF" w:rsidRPr="005D7DB6">
        <w:rPr>
          <w:rFonts w:ascii="Garamond" w:hAnsi="Garamond"/>
          <w:sz w:val="10"/>
          <w:szCs w:val="10"/>
        </w:rPr>
        <w:t xml:space="preserve"> rebels in Sierra Leone and Liberia financed their carnage from diamonds plucked out of the rivers and traded for arms.</w:t>
      </w:r>
      <w:r w:rsidR="000C0ECF" w:rsidRPr="005110E5">
        <w:rPr>
          <w:rFonts w:ascii="Garamond" w:hAnsi="Garamond"/>
          <w:sz w:val="24"/>
        </w:rPr>
        <w:t xml:space="preserve"> </w:t>
      </w:r>
      <w:r w:rsidR="000C0ECF" w:rsidRPr="005D7DB6">
        <w:rPr>
          <w:rFonts w:ascii="Garamond" w:hAnsi="Garamond"/>
          <w:sz w:val="10"/>
          <w:szCs w:val="10"/>
        </w:rPr>
        <w:t>During a decade of war about 50,000 people were killed, and thousands had their hands hacked off by rebels. Months before it opened, the movie had garnered media attention, aided by a marketing blitz by Warner Bros. (owned by Time Warner (Charts), parent of </w:t>
      </w:r>
      <w:r w:rsidR="000C0ECF" w:rsidRPr="005D7DB6">
        <w:rPr>
          <w:rFonts w:ascii="Garamond" w:hAnsi="Garamond"/>
          <w:i/>
          <w:iCs/>
          <w:sz w:val="10"/>
          <w:szCs w:val="10"/>
        </w:rPr>
        <w:t>Fortune</w:t>
      </w:r>
      <w:r w:rsidR="000C0ECF" w:rsidRPr="005D7DB6">
        <w:rPr>
          <w:rFonts w:ascii="Garamond" w:hAnsi="Garamond"/>
          <w:sz w:val="10"/>
          <w:szCs w:val="10"/>
        </w:rPr>
        <w:t xml:space="preserve">'s publisher) and a $15 million counterattack by the World Diamond Council, an organization founded by more than 50 producers and dealers to end illegal diamond trading. "We have been engaged in a massive educational campaign," says Eli </w:t>
      </w:r>
      <w:proofErr w:type="spellStart"/>
      <w:r w:rsidR="000C0ECF" w:rsidRPr="005D7DB6">
        <w:rPr>
          <w:rFonts w:ascii="Garamond" w:hAnsi="Garamond"/>
          <w:sz w:val="10"/>
          <w:szCs w:val="10"/>
        </w:rPr>
        <w:t>Izakhoff</w:t>
      </w:r>
      <w:proofErr w:type="spellEnd"/>
      <w:r w:rsidR="000C0ECF" w:rsidRPr="005D7DB6">
        <w:rPr>
          <w:rFonts w:ascii="Garamond" w:hAnsi="Garamond"/>
          <w:sz w:val="10"/>
          <w:szCs w:val="10"/>
        </w:rPr>
        <w:t>, chairman and CEO of the council, which is heavily financed by De Beers, the company that sources about 40 percent of the world's diamonds, all of them from Africa. "This movie gives the industry a great story to tell." The council's message: More than 99 percent of diamonds are now from conflict-free sources, and millions of Africans have schooling and health care thanks to diamond revenues. The movie is indeed a period piece: The civil wars in Sierra Leone and Liberia ended a few years ago. But the war</w:t>
      </w:r>
      <w:r w:rsidR="000C0ECF" w:rsidRPr="005110E5">
        <w:rPr>
          <w:rFonts w:ascii="Garamond" w:hAnsi="Garamond"/>
          <w:sz w:val="24"/>
        </w:rPr>
        <w:t xml:space="preserve"> </w:t>
      </w:r>
      <w:r w:rsidR="000C0ECF" w:rsidRPr="005D7DB6">
        <w:rPr>
          <w:rFonts w:ascii="Garamond" w:hAnsi="Garamond"/>
          <w:sz w:val="10"/>
          <w:szCs w:val="10"/>
        </w:rPr>
        <w:t>over perceptions is just warming up. Many in the industry fear that as the end credits roll, moviegoers might glance down at their diamond rings and wonder under what circumstances the gems were dug. Unlike oil prospecting or coal mining - essentials for modern life - those questions could roil an industry whose lifeblood is ephemeral.</w:t>
      </w:r>
      <w:r w:rsidR="006E0458" w:rsidRPr="005D7DB6">
        <w:rPr>
          <w:rFonts w:ascii="Garamond" w:hAnsi="Garamond"/>
          <w:sz w:val="10"/>
          <w:szCs w:val="10"/>
        </w:rPr>
        <w:t xml:space="preserve"> "Diamonds are essentially worth nothing," says </w:t>
      </w:r>
      <w:proofErr w:type="spellStart"/>
      <w:r w:rsidR="006E0458" w:rsidRPr="005D7DB6">
        <w:rPr>
          <w:rFonts w:ascii="Garamond" w:hAnsi="Garamond"/>
          <w:sz w:val="10"/>
          <w:szCs w:val="10"/>
        </w:rPr>
        <w:t>Mordechai</w:t>
      </w:r>
      <w:proofErr w:type="spellEnd"/>
      <w:r w:rsidR="006E0458" w:rsidRPr="005D7DB6">
        <w:rPr>
          <w:rFonts w:ascii="Garamond" w:hAnsi="Garamond"/>
          <w:sz w:val="10"/>
          <w:szCs w:val="10"/>
        </w:rPr>
        <w:t xml:space="preserve"> </w:t>
      </w:r>
      <w:proofErr w:type="spellStart"/>
      <w:r w:rsidR="006E0458" w:rsidRPr="005D7DB6">
        <w:rPr>
          <w:rFonts w:ascii="Garamond" w:hAnsi="Garamond"/>
          <w:sz w:val="10"/>
          <w:szCs w:val="10"/>
        </w:rPr>
        <w:t>Rapaport</w:t>
      </w:r>
      <w:proofErr w:type="spellEnd"/>
      <w:r w:rsidR="006E0458" w:rsidRPr="005D7DB6">
        <w:rPr>
          <w:rFonts w:ascii="Garamond" w:hAnsi="Garamond"/>
          <w:sz w:val="10"/>
          <w:szCs w:val="10"/>
        </w:rPr>
        <w:t xml:space="preserve">, whose </w:t>
      </w:r>
      <w:proofErr w:type="spellStart"/>
      <w:r w:rsidR="006E0458" w:rsidRPr="005D7DB6">
        <w:rPr>
          <w:rFonts w:ascii="Garamond" w:hAnsi="Garamond"/>
          <w:sz w:val="10"/>
          <w:szCs w:val="10"/>
        </w:rPr>
        <w:t>Rapaport</w:t>
      </w:r>
      <w:proofErr w:type="spellEnd"/>
      <w:r w:rsidR="006E0458" w:rsidRPr="005D7DB6">
        <w:rPr>
          <w:rFonts w:ascii="Garamond" w:hAnsi="Garamond"/>
          <w:sz w:val="10"/>
          <w:szCs w:val="10"/>
        </w:rPr>
        <w:t xml:space="preserve"> Group price list is the industry standard. It's all about what they signify, he explains: In the case of a wedding ring, it's the guy, not the one-carat diamond. By that logic, he adds, "</w:t>
      </w:r>
      <w:proofErr w:type="gramStart"/>
      <w:r w:rsidR="006E0458" w:rsidRPr="005D7DB6">
        <w:rPr>
          <w:rFonts w:ascii="Garamond" w:hAnsi="Garamond"/>
          <w:sz w:val="10"/>
          <w:szCs w:val="10"/>
        </w:rPr>
        <w:t>when</w:t>
      </w:r>
      <w:proofErr w:type="gramEnd"/>
      <w:r w:rsidR="006E0458" w:rsidRPr="005D7DB6">
        <w:rPr>
          <w:rFonts w:ascii="Garamond" w:hAnsi="Garamond"/>
          <w:sz w:val="10"/>
          <w:szCs w:val="10"/>
        </w:rPr>
        <w:t xml:space="preserve"> a guy gives a woman a diamond and someone was killed for it, it is not worth anything.” Diamond producers and dealers did not need Hollywood to reach that conclusion. As war raged in the past decade, they realized that so-called blood diamonds carried a risk to their business that was far out of proportion to the tiny number of stones. Even during the bloodiest years </w:t>
      </w:r>
      <w:proofErr w:type="gramStart"/>
      <w:r w:rsidR="006E0458" w:rsidRPr="005D7DB6">
        <w:rPr>
          <w:rFonts w:ascii="Garamond" w:hAnsi="Garamond"/>
          <w:sz w:val="10"/>
          <w:szCs w:val="10"/>
        </w:rPr>
        <w:t>no more than 15 percent of the world's diamonds were controlled by rebels in Sierra Leone, Liberia, Angola and the Democratic Republic of Congo</w:t>
      </w:r>
      <w:proofErr w:type="gramEnd"/>
      <w:r w:rsidR="006E0458" w:rsidRPr="005D7DB6">
        <w:rPr>
          <w:rFonts w:ascii="Garamond" w:hAnsi="Garamond"/>
          <w:sz w:val="10"/>
          <w:szCs w:val="10"/>
        </w:rPr>
        <w:t xml:space="preserve">. The vast majority of diamonds, then and now, come from deep-level mines run by well-ordered international corporations, including </w:t>
      </w:r>
      <w:proofErr w:type="spellStart"/>
      <w:r w:rsidR="006E0458" w:rsidRPr="005D7DB6">
        <w:rPr>
          <w:rFonts w:ascii="Garamond" w:hAnsi="Garamond"/>
          <w:sz w:val="10"/>
          <w:szCs w:val="10"/>
        </w:rPr>
        <w:t>Koidu</w:t>
      </w:r>
      <w:proofErr w:type="spellEnd"/>
      <w:r w:rsidR="006E0458" w:rsidRPr="005D7DB6">
        <w:rPr>
          <w:rFonts w:ascii="Garamond" w:hAnsi="Garamond"/>
          <w:sz w:val="10"/>
          <w:szCs w:val="10"/>
        </w:rPr>
        <w:t xml:space="preserve"> Holdings, Sierra Leone's newest such operation, which opened in 2003 and exports $2.5 million in diamonds a month. And although UN investigators recently found that rebels in the Ivory Coast had smuggled millions of dollars' worth of diamonds onto the world market through Ghana, blood diamonds account for only 0.2 percent of today's global supply. But the industry's problem is far trickier than percentages. Consumers cannot be sure which diamonds are blood diamonds. And therein lies the potential for a boycott, especially since synthetic diamonds now look close to the real thing. "Diamonds are a luxury, so we depend completely on the consumer's faith," says Rory More </w:t>
      </w:r>
      <w:proofErr w:type="spellStart"/>
      <w:r w:rsidR="006E0458" w:rsidRPr="005D7DB6">
        <w:rPr>
          <w:rFonts w:ascii="Garamond" w:hAnsi="Garamond"/>
          <w:sz w:val="10"/>
          <w:szCs w:val="10"/>
        </w:rPr>
        <w:t>O'Ferrall</w:t>
      </w:r>
      <w:proofErr w:type="spellEnd"/>
      <w:r w:rsidR="006E0458" w:rsidRPr="005D7DB6">
        <w:rPr>
          <w:rFonts w:ascii="Garamond" w:hAnsi="Garamond"/>
          <w:sz w:val="10"/>
          <w:szCs w:val="10"/>
        </w:rPr>
        <w:t>, director of external affairs for De Beers. "Anything that affects the integrity of that we need to address." Tackling the problem took an unlikely alliance: Industry executives joined forces in 2003 with governments and the UN to end the trade of conflict diamonds.</w:t>
      </w:r>
      <w:r w:rsidR="006E0458" w:rsidRPr="005110E5">
        <w:rPr>
          <w:rFonts w:ascii="Garamond" w:hAnsi="Garamond"/>
          <w:sz w:val="24"/>
        </w:rPr>
        <w:t xml:space="preserve"> </w:t>
      </w:r>
      <w:r w:rsidR="006E0458" w:rsidRPr="008C15DC">
        <w:rPr>
          <w:rFonts w:ascii="Garamond" w:hAnsi="Garamond"/>
          <w:sz w:val="10"/>
          <w:szCs w:val="10"/>
        </w:rPr>
        <w:t xml:space="preserve">The resulting Kimberley Process Certification Scheme is a rare experiment by a major industry to monitor its own abuses. The 71 member countries agree to trade only among themselves. They inspect one another's facilities, </w:t>
      </w:r>
      <w:proofErr w:type="gramStart"/>
      <w:r w:rsidR="006E0458" w:rsidRPr="008C15DC">
        <w:rPr>
          <w:rFonts w:ascii="Garamond" w:hAnsi="Garamond"/>
          <w:sz w:val="10"/>
          <w:szCs w:val="10"/>
        </w:rPr>
        <w:t>then</w:t>
      </w:r>
      <w:proofErr w:type="gramEnd"/>
      <w:r w:rsidR="006E0458" w:rsidRPr="008C15DC">
        <w:rPr>
          <w:rFonts w:ascii="Garamond" w:hAnsi="Garamond"/>
          <w:sz w:val="10"/>
          <w:szCs w:val="10"/>
        </w:rPr>
        <w:t xml:space="preserve"> issue certificates declaring their diamonds conflict-free. In theory, rigorous paperwork tries to trace all diamonds from mines to consumers. Transgressors are ousted: The Republic of Congo was banned in 2004, and Venezuela was threatened with suspension last month after reporting zero diamond exports for 2005. But the system is hardly flawless, even in the U.S. In September the U.S. Government Accountability Office found that Customs and Treasury officials were only haphazardly enforcing the system, leaving companies to monitor themselves. Last year about 300,000 more carats were exported from than imported to the U.S. - which produces no commercial diamonds itself. Representatives from all 71 countries met last month in Botswana to try to tighten loopholes and squeeze out nonmembers. "There are fewer and fewer countries left that nonmembers can trade with," says Sue </w:t>
      </w:r>
      <w:proofErr w:type="spellStart"/>
      <w:r w:rsidR="006E0458" w:rsidRPr="008C15DC">
        <w:rPr>
          <w:rFonts w:ascii="Garamond" w:hAnsi="Garamond"/>
          <w:sz w:val="10"/>
          <w:szCs w:val="10"/>
        </w:rPr>
        <w:t>Saarnio</w:t>
      </w:r>
      <w:proofErr w:type="spellEnd"/>
      <w:r w:rsidR="006E0458" w:rsidRPr="008C15DC">
        <w:rPr>
          <w:rFonts w:ascii="Garamond" w:hAnsi="Garamond"/>
          <w:sz w:val="10"/>
          <w:szCs w:val="10"/>
        </w:rPr>
        <w:t xml:space="preserve">, the U.S. State Department's representative to the November conference.  A far grimmer assessment of the Kimberley Process can be found in the back alleys of </w:t>
      </w:r>
      <w:proofErr w:type="spellStart"/>
      <w:r w:rsidR="006E0458" w:rsidRPr="008C15DC">
        <w:rPr>
          <w:rFonts w:ascii="Garamond" w:hAnsi="Garamond"/>
          <w:sz w:val="10"/>
          <w:szCs w:val="10"/>
        </w:rPr>
        <w:t>Koidu</w:t>
      </w:r>
      <w:proofErr w:type="spellEnd"/>
      <w:r w:rsidR="006E0458" w:rsidRPr="008C15DC">
        <w:rPr>
          <w:rFonts w:ascii="Garamond" w:hAnsi="Garamond"/>
          <w:sz w:val="10"/>
          <w:szCs w:val="10"/>
        </w:rPr>
        <w:t xml:space="preserve">. As the clammy heat eases off in the late afternoon, dozens of men converge on the neighborhood dubbed by the locals "Open </w:t>
      </w:r>
      <w:proofErr w:type="spellStart"/>
      <w:r w:rsidR="006E0458" w:rsidRPr="008C15DC">
        <w:rPr>
          <w:rFonts w:ascii="Garamond" w:hAnsi="Garamond"/>
          <w:sz w:val="10"/>
          <w:szCs w:val="10"/>
        </w:rPr>
        <w:t>Yei</w:t>
      </w:r>
      <w:proofErr w:type="spellEnd"/>
      <w:r w:rsidR="006E0458" w:rsidRPr="008C15DC">
        <w:rPr>
          <w:rFonts w:ascii="Garamond" w:hAnsi="Garamond"/>
          <w:sz w:val="10"/>
          <w:szCs w:val="10"/>
        </w:rPr>
        <w:t xml:space="preserve">," Creole for "keep your eyes open," a reference to its thriving unlicensed diamond trading. The action is the area's major entertainment, drawing a crowd of curious men and children. In a dirt clearing between the small wooden storefronts, </w:t>
      </w:r>
      <w:proofErr w:type="spellStart"/>
      <w:r w:rsidR="006E0458" w:rsidRPr="008C15DC">
        <w:rPr>
          <w:rFonts w:ascii="Garamond" w:hAnsi="Garamond"/>
          <w:sz w:val="10"/>
          <w:szCs w:val="10"/>
        </w:rPr>
        <w:t>Abdollai</w:t>
      </w:r>
      <w:proofErr w:type="spellEnd"/>
      <w:r w:rsidR="006E0458" w:rsidRPr="008C15DC">
        <w:rPr>
          <w:rFonts w:ascii="Garamond" w:hAnsi="Garamond"/>
          <w:sz w:val="10"/>
          <w:szCs w:val="10"/>
        </w:rPr>
        <w:t xml:space="preserve"> </w:t>
      </w:r>
      <w:proofErr w:type="spellStart"/>
      <w:r w:rsidR="006E0458" w:rsidRPr="008C15DC">
        <w:rPr>
          <w:rFonts w:ascii="Garamond" w:hAnsi="Garamond"/>
          <w:sz w:val="10"/>
          <w:szCs w:val="10"/>
        </w:rPr>
        <w:t>Koroma</w:t>
      </w:r>
      <w:proofErr w:type="spellEnd"/>
      <w:r w:rsidR="006E0458" w:rsidRPr="008C15DC">
        <w:rPr>
          <w:rFonts w:ascii="Garamond" w:hAnsi="Garamond"/>
          <w:sz w:val="10"/>
          <w:szCs w:val="10"/>
        </w:rPr>
        <w:t xml:space="preserve"> runs his business from a chair under a shade tree, clutching a yellow calculator and a jeweler's loupe in a weathered pouch. During just one hour eight men arrive with their wares wrapped in scraps of paper stuffed in their pockets. </w:t>
      </w:r>
      <w:proofErr w:type="spellStart"/>
      <w:r w:rsidR="006E0458" w:rsidRPr="008C15DC">
        <w:rPr>
          <w:rFonts w:ascii="Garamond" w:hAnsi="Garamond"/>
          <w:sz w:val="10"/>
          <w:szCs w:val="10"/>
        </w:rPr>
        <w:t>Koroma</w:t>
      </w:r>
      <w:proofErr w:type="spellEnd"/>
      <w:r w:rsidR="006E0458" w:rsidRPr="008C15DC">
        <w:rPr>
          <w:rFonts w:ascii="Garamond" w:hAnsi="Garamond"/>
          <w:sz w:val="10"/>
          <w:szCs w:val="10"/>
        </w:rPr>
        <w:t xml:space="preserve"> takes each stone and swirls it in his mouth before examining it briefly under the loupe. "This is 1.20 carats," he says after spitting out a glittering stone the size of a shirt button. </w:t>
      </w:r>
      <w:proofErr w:type="spellStart"/>
      <w:r w:rsidR="006E0458" w:rsidRPr="008C15DC">
        <w:rPr>
          <w:rFonts w:ascii="Garamond" w:hAnsi="Garamond"/>
          <w:sz w:val="10"/>
          <w:szCs w:val="10"/>
        </w:rPr>
        <w:t>Koroma</w:t>
      </w:r>
      <w:proofErr w:type="spellEnd"/>
      <w:r w:rsidR="006E0458" w:rsidRPr="008C15DC">
        <w:rPr>
          <w:rFonts w:ascii="Garamond" w:hAnsi="Garamond"/>
          <w:sz w:val="10"/>
          <w:szCs w:val="10"/>
        </w:rPr>
        <w:t xml:space="preserve">, who started trading diamonds at age 17, taps on his calculator, peels off a wad of banknotes, and makes his biggest purchase of the day: 200,000 </w:t>
      </w:r>
      <w:proofErr w:type="spellStart"/>
      <w:r w:rsidR="006E0458" w:rsidRPr="008C15DC">
        <w:rPr>
          <w:rFonts w:ascii="Garamond" w:hAnsi="Garamond"/>
          <w:sz w:val="10"/>
          <w:szCs w:val="10"/>
        </w:rPr>
        <w:t>leones</w:t>
      </w:r>
      <w:proofErr w:type="spellEnd"/>
      <w:r w:rsidR="006E0458" w:rsidRPr="008C15DC">
        <w:rPr>
          <w:rFonts w:ascii="Garamond" w:hAnsi="Garamond"/>
          <w:sz w:val="10"/>
          <w:szCs w:val="10"/>
        </w:rPr>
        <w:t xml:space="preserve">, about $66. The previous day the neighborhood trade was equally brisk, as men gathered to sell diamonds to </w:t>
      </w:r>
      <w:proofErr w:type="spellStart"/>
      <w:r w:rsidR="006E0458" w:rsidRPr="008C15DC">
        <w:rPr>
          <w:rFonts w:ascii="Garamond" w:hAnsi="Garamond"/>
          <w:sz w:val="10"/>
          <w:szCs w:val="10"/>
        </w:rPr>
        <w:t>Komba</w:t>
      </w:r>
      <w:proofErr w:type="spellEnd"/>
      <w:r w:rsidR="006E0458" w:rsidRPr="008C15DC">
        <w:rPr>
          <w:rFonts w:ascii="Garamond" w:hAnsi="Garamond"/>
          <w:sz w:val="10"/>
          <w:szCs w:val="10"/>
        </w:rPr>
        <w:t xml:space="preserve"> </w:t>
      </w:r>
      <w:proofErr w:type="spellStart"/>
      <w:r w:rsidR="006E0458" w:rsidRPr="008C15DC">
        <w:rPr>
          <w:rFonts w:ascii="Garamond" w:hAnsi="Garamond"/>
          <w:sz w:val="10"/>
          <w:szCs w:val="10"/>
        </w:rPr>
        <w:t>Fillefaboa</w:t>
      </w:r>
      <w:proofErr w:type="spellEnd"/>
      <w:r w:rsidR="006E0458" w:rsidRPr="008C15DC">
        <w:rPr>
          <w:rFonts w:ascii="Garamond" w:hAnsi="Garamond"/>
          <w:sz w:val="10"/>
          <w:szCs w:val="10"/>
        </w:rPr>
        <w:t xml:space="preserve">, a 47-year-old trader who began digging when he was 12. </w:t>
      </w:r>
      <w:proofErr w:type="spellStart"/>
      <w:r w:rsidR="006E0458" w:rsidRPr="008C15DC">
        <w:rPr>
          <w:rFonts w:ascii="Garamond" w:hAnsi="Garamond"/>
          <w:sz w:val="10"/>
          <w:szCs w:val="10"/>
        </w:rPr>
        <w:t>Fillefaboa</w:t>
      </w:r>
      <w:proofErr w:type="spellEnd"/>
      <w:r w:rsidR="006E0458" w:rsidRPr="008C15DC">
        <w:rPr>
          <w:rFonts w:ascii="Garamond" w:hAnsi="Garamond"/>
          <w:sz w:val="10"/>
          <w:szCs w:val="10"/>
        </w:rPr>
        <w:t xml:space="preserve"> says he buys dozens of stones on an average afternoon. "We buy piece by piece and then gather them into a parcel to sell to dealers," he says. Once the parcel of diamonds is sold to a licensed dealer, illegally mined diamonds are easily mixed in. </w:t>
      </w:r>
      <w:proofErr w:type="spellStart"/>
      <w:r w:rsidR="006E0458" w:rsidRPr="008C15DC">
        <w:rPr>
          <w:rFonts w:ascii="Garamond" w:hAnsi="Garamond"/>
          <w:sz w:val="10"/>
          <w:szCs w:val="10"/>
        </w:rPr>
        <w:t>Fillefaboa</w:t>
      </w:r>
      <w:proofErr w:type="spellEnd"/>
      <w:r w:rsidR="006E0458" w:rsidRPr="008C15DC">
        <w:rPr>
          <w:rFonts w:ascii="Garamond" w:hAnsi="Garamond"/>
          <w:sz w:val="10"/>
          <w:szCs w:val="10"/>
        </w:rPr>
        <w:t xml:space="preserve"> says he has no problem finding buyers, despite Sierra Leone's strict licensing laws, which ban illegal diamond dealing. Licenses are regarded as too costly and laws too cumbersome. "We are all illegal here," boasts the neighborhood's chief, </w:t>
      </w:r>
      <w:proofErr w:type="spellStart"/>
      <w:r w:rsidR="006E0458" w:rsidRPr="008C15DC">
        <w:rPr>
          <w:rFonts w:ascii="Garamond" w:hAnsi="Garamond"/>
          <w:sz w:val="10"/>
          <w:szCs w:val="10"/>
        </w:rPr>
        <w:t>Sahr</w:t>
      </w:r>
      <w:proofErr w:type="spellEnd"/>
      <w:r w:rsidR="006E0458" w:rsidRPr="008C15DC">
        <w:rPr>
          <w:rFonts w:ascii="Garamond" w:hAnsi="Garamond"/>
          <w:sz w:val="10"/>
          <w:szCs w:val="10"/>
        </w:rPr>
        <w:t xml:space="preserve"> Sam. "If the monitors come, we scatter." In reality, government monitors rarely come to Open </w:t>
      </w:r>
      <w:proofErr w:type="spellStart"/>
      <w:r w:rsidR="006E0458" w:rsidRPr="008C15DC">
        <w:rPr>
          <w:rFonts w:ascii="Garamond" w:hAnsi="Garamond"/>
          <w:sz w:val="10"/>
          <w:szCs w:val="10"/>
        </w:rPr>
        <w:t>Yei</w:t>
      </w:r>
      <w:proofErr w:type="spellEnd"/>
      <w:r w:rsidR="006E0458" w:rsidRPr="008C15DC">
        <w:rPr>
          <w:rFonts w:ascii="Garamond" w:hAnsi="Garamond"/>
          <w:sz w:val="10"/>
          <w:szCs w:val="10"/>
        </w:rPr>
        <w:t>. There are only 200 for the entire country, sharing ten motorcycles donated by the U.S. Agency for International Development. "At every level people say to us, '</w:t>
      </w:r>
      <w:proofErr w:type="gramStart"/>
      <w:r w:rsidR="006E0458" w:rsidRPr="008C15DC">
        <w:rPr>
          <w:rFonts w:ascii="Garamond" w:hAnsi="Garamond"/>
          <w:sz w:val="10"/>
          <w:szCs w:val="10"/>
        </w:rPr>
        <w:t>If</w:t>
      </w:r>
      <w:proofErr w:type="gramEnd"/>
      <w:r w:rsidR="006E0458" w:rsidRPr="008C15DC">
        <w:rPr>
          <w:rFonts w:ascii="Garamond" w:hAnsi="Garamond"/>
          <w:sz w:val="10"/>
          <w:szCs w:val="10"/>
        </w:rPr>
        <w:t xml:space="preserve"> you harass us, we will just smuggle the diamonds,'" says Dan Joe </w:t>
      </w:r>
      <w:proofErr w:type="spellStart"/>
      <w:r w:rsidR="006E0458" w:rsidRPr="008C15DC">
        <w:rPr>
          <w:rFonts w:ascii="Garamond" w:hAnsi="Garamond"/>
          <w:sz w:val="10"/>
          <w:szCs w:val="10"/>
        </w:rPr>
        <w:t>Hadji</w:t>
      </w:r>
      <w:proofErr w:type="spellEnd"/>
      <w:r w:rsidR="006E0458" w:rsidRPr="008C15DC">
        <w:rPr>
          <w:rFonts w:ascii="Garamond" w:hAnsi="Garamond"/>
          <w:sz w:val="10"/>
          <w:szCs w:val="10"/>
        </w:rPr>
        <w:t xml:space="preserve">, a senior monitoring officer in </w:t>
      </w:r>
      <w:proofErr w:type="spellStart"/>
      <w:r w:rsidR="006E0458" w:rsidRPr="008C15DC">
        <w:rPr>
          <w:rFonts w:ascii="Garamond" w:hAnsi="Garamond"/>
          <w:sz w:val="10"/>
          <w:szCs w:val="10"/>
        </w:rPr>
        <w:t>Koidu</w:t>
      </w:r>
      <w:proofErr w:type="spellEnd"/>
      <w:r w:rsidR="006E0458" w:rsidRPr="008C15DC">
        <w:rPr>
          <w:rFonts w:ascii="Garamond" w:hAnsi="Garamond"/>
          <w:sz w:val="10"/>
          <w:szCs w:val="10"/>
        </w:rPr>
        <w:t>. "So we allow people to move around and hope and pray that they find religion" -by obeying the law.</w:t>
      </w:r>
      <w:r w:rsidR="006E0458" w:rsidRPr="005110E5">
        <w:rPr>
          <w:rFonts w:ascii="Garamond" w:hAnsi="Garamond"/>
          <w:sz w:val="24"/>
        </w:rPr>
        <w:t xml:space="preserve"> </w:t>
      </w:r>
      <w:r w:rsidR="006E0458" w:rsidRPr="00CE7205">
        <w:rPr>
          <w:rFonts w:ascii="Garamond" w:hAnsi="Garamond"/>
          <w:b/>
          <w:sz w:val="24"/>
          <w:highlight w:val="cyan"/>
          <w:u w:val="single"/>
        </w:rPr>
        <w:t>Diamond</w:t>
      </w:r>
      <w:r w:rsidR="006E0458" w:rsidRPr="00CE7205">
        <w:rPr>
          <w:rFonts w:ascii="Garamond" w:hAnsi="Garamond"/>
          <w:sz w:val="24"/>
          <w:highlight w:val="cyan"/>
        </w:rPr>
        <w:t xml:space="preserve"> </w:t>
      </w:r>
      <w:r w:rsidR="006E0458" w:rsidRPr="008C15DC">
        <w:rPr>
          <w:rFonts w:ascii="Garamond" w:hAnsi="Garamond"/>
          <w:sz w:val="10"/>
          <w:szCs w:val="10"/>
        </w:rPr>
        <w:t>producers and</w:t>
      </w:r>
      <w:r w:rsidR="006E0458" w:rsidRPr="005110E5">
        <w:rPr>
          <w:rFonts w:ascii="Garamond" w:hAnsi="Garamond"/>
          <w:sz w:val="24"/>
        </w:rPr>
        <w:t xml:space="preserve"> </w:t>
      </w:r>
      <w:r w:rsidR="006E0458" w:rsidRPr="00CE7205">
        <w:rPr>
          <w:rFonts w:ascii="Garamond" w:hAnsi="Garamond"/>
          <w:b/>
          <w:sz w:val="24"/>
          <w:highlight w:val="cyan"/>
          <w:u w:val="single"/>
        </w:rPr>
        <w:t>dealers</w:t>
      </w:r>
      <w:r w:rsidR="006E0458" w:rsidRPr="00CE7205">
        <w:rPr>
          <w:rFonts w:ascii="Garamond" w:hAnsi="Garamond"/>
          <w:sz w:val="24"/>
          <w:highlight w:val="cyan"/>
        </w:rPr>
        <w:t xml:space="preserve"> </w:t>
      </w:r>
      <w:r w:rsidR="006E0458" w:rsidRPr="008C15DC">
        <w:rPr>
          <w:rFonts w:ascii="Garamond" w:hAnsi="Garamond"/>
          <w:sz w:val="10"/>
          <w:szCs w:val="10"/>
        </w:rPr>
        <w:t>frequently</w:t>
      </w:r>
      <w:r w:rsidR="006E0458" w:rsidRPr="005110E5">
        <w:rPr>
          <w:rFonts w:ascii="Garamond" w:hAnsi="Garamond"/>
          <w:sz w:val="24"/>
        </w:rPr>
        <w:t xml:space="preserve"> </w:t>
      </w:r>
      <w:r w:rsidR="006E0458" w:rsidRPr="00CE7205">
        <w:rPr>
          <w:rFonts w:ascii="Garamond" w:hAnsi="Garamond"/>
          <w:b/>
          <w:sz w:val="24"/>
          <w:highlight w:val="cyan"/>
          <w:u w:val="single"/>
        </w:rPr>
        <w:t xml:space="preserve">tout Sierra Leone as a Kimberley Process success </w:t>
      </w:r>
      <w:r w:rsidR="006E0458" w:rsidRPr="00A84CAE">
        <w:rPr>
          <w:rFonts w:ascii="Garamond" w:hAnsi="Garamond"/>
          <w:b/>
          <w:sz w:val="24"/>
          <w:highlight w:val="cyan"/>
          <w:u w:val="single"/>
        </w:rPr>
        <w:t>story</w:t>
      </w:r>
      <w:r w:rsidR="00A84CAE" w:rsidRPr="00A84CAE">
        <w:rPr>
          <w:rFonts w:ascii="Garamond" w:hAnsi="Garamond"/>
          <w:b/>
          <w:sz w:val="24"/>
          <w:highlight w:val="cyan"/>
          <w:u w:val="single"/>
        </w:rPr>
        <w:t xml:space="preserve"> [but]</w:t>
      </w:r>
      <w:r w:rsidR="006E0458" w:rsidRPr="00A84CAE">
        <w:rPr>
          <w:rFonts w:ascii="Garamond" w:hAnsi="Garamond"/>
          <w:sz w:val="24"/>
          <w:highlight w:val="cyan"/>
        </w:rPr>
        <w:t>,</w:t>
      </w:r>
      <w:r w:rsidR="006E0458" w:rsidRPr="005110E5">
        <w:rPr>
          <w:rFonts w:ascii="Garamond" w:hAnsi="Garamond"/>
          <w:sz w:val="24"/>
        </w:rPr>
        <w:t xml:space="preserve"> </w:t>
      </w:r>
      <w:r w:rsidR="006E0458" w:rsidRPr="008C15DC">
        <w:rPr>
          <w:rFonts w:ascii="Garamond" w:hAnsi="Garamond"/>
          <w:sz w:val="10"/>
          <w:szCs w:val="10"/>
        </w:rPr>
        <w:t xml:space="preserve">since its official exports soared from near zero in 1999 to about $142 million last year, suggesting that smuggling has plummeted. Not necessarily so: The official statistics cannot be proved, says Jan </w:t>
      </w:r>
      <w:proofErr w:type="spellStart"/>
      <w:r w:rsidR="006E0458" w:rsidRPr="008C15DC">
        <w:rPr>
          <w:rFonts w:ascii="Garamond" w:hAnsi="Garamond"/>
          <w:sz w:val="10"/>
          <w:szCs w:val="10"/>
        </w:rPr>
        <w:t>Ketelaar</w:t>
      </w:r>
      <w:proofErr w:type="spellEnd"/>
      <w:r w:rsidR="006E0458" w:rsidRPr="008C15DC">
        <w:rPr>
          <w:rFonts w:ascii="Garamond" w:hAnsi="Garamond"/>
          <w:sz w:val="10"/>
          <w:szCs w:val="10"/>
        </w:rPr>
        <w:t xml:space="preserve">, mine manager of </w:t>
      </w:r>
      <w:proofErr w:type="spellStart"/>
      <w:r w:rsidR="006E0458" w:rsidRPr="008C15DC">
        <w:rPr>
          <w:rFonts w:ascii="Garamond" w:hAnsi="Garamond"/>
          <w:sz w:val="10"/>
          <w:szCs w:val="10"/>
        </w:rPr>
        <w:t>Koidu</w:t>
      </w:r>
      <w:proofErr w:type="spellEnd"/>
      <w:r w:rsidR="006E0458" w:rsidRPr="008C15DC">
        <w:rPr>
          <w:rFonts w:ascii="Garamond" w:hAnsi="Garamond"/>
          <w:sz w:val="10"/>
          <w:szCs w:val="10"/>
        </w:rPr>
        <w:t xml:space="preserve"> Holdings and a former diamond advisor to Sierra Leone's President. Worse, this year's exports are likely to drop about 10 percent, suggesting that bigger diamonds are being smuggled illegally, says a Western ambassador in Freetown who sits on a high-level diamond committee of diplomats and aid organizations but asked not to be identified. Director of Mines </w:t>
      </w:r>
      <w:proofErr w:type="spellStart"/>
      <w:r w:rsidR="006E0458" w:rsidRPr="008C15DC">
        <w:rPr>
          <w:rFonts w:ascii="Garamond" w:hAnsi="Garamond"/>
          <w:sz w:val="10"/>
          <w:szCs w:val="10"/>
        </w:rPr>
        <w:t>Alimany</w:t>
      </w:r>
      <w:proofErr w:type="spellEnd"/>
      <w:r w:rsidR="006E0458" w:rsidRPr="008C15DC">
        <w:rPr>
          <w:rFonts w:ascii="Garamond" w:hAnsi="Garamond"/>
          <w:sz w:val="10"/>
          <w:szCs w:val="10"/>
        </w:rPr>
        <w:t xml:space="preserve"> </w:t>
      </w:r>
      <w:proofErr w:type="spellStart"/>
      <w:r w:rsidR="006E0458" w:rsidRPr="008C15DC">
        <w:rPr>
          <w:rFonts w:ascii="Garamond" w:hAnsi="Garamond"/>
          <w:sz w:val="10"/>
          <w:szCs w:val="10"/>
        </w:rPr>
        <w:t>Wurie</w:t>
      </w:r>
      <w:proofErr w:type="spellEnd"/>
      <w:r w:rsidR="006E0458" w:rsidRPr="008C15DC">
        <w:rPr>
          <w:rFonts w:ascii="Garamond" w:hAnsi="Garamond"/>
          <w:sz w:val="10"/>
          <w:szCs w:val="10"/>
        </w:rPr>
        <w:t xml:space="preserve"> admits smuggling is widespread - perhaps as much as one-third of all Sierra Leone's diamonds</w:t>
      </w:r>
      <w:r w:rsidR="006E0458" w:rsidRPr="005110E5">
        <w:rPr>
          <w:rFonts w:ascii="Garamond" w:hAnsi="Garamond"/>
          <w:sz w:val="24"/>
        </w:rPr>
        <w:t xml:space="preserve">. </w:t>
      </w:r>
      <w:r w:rsidR="006E0458" w:rsidRPr="00CE7205">
        <w:rPr>
          <w:rFonts w:ascii="Garamond" w:hAnsi="Garamond"/>
          <w:b/>
          <w:sz w:val="24"/>
          <w:highlight w:val="cyan"/>
          <w:u w:val="single"/>
        </w:rPr>
        <w:t xml:space="preserve">Enforcement is </w:t>
      </w:r>
      <w:r w:rsidR="006E0458" w:rsidRPr="00A84CAE">
        <w:rPr>
          <w:rFonts w:ascii="Garamond" w:hAnsi="Garamond"/>
          <w:sz w:val="10"/>
          <w:szCs w:val="10"/>
        </w:rPr>
        <w:t>nearly</w:t>
      </w:r>
      <w:r w:rsidR="006E0458" w:rsidRPr="00A84CAE">
        <w:rPr>
          <w:rFonts w:ascii="Garamond" w:hAnsi="Garamond"/>
          <w:b/>
          <w:sz w:val="24"/>
          <w:u w:val="single"/>
        </w:rPr>
        <w:t xml:space="preserve"> </w:t>
      </w:r>
      <w:r w:rsidR="006E0458" w:rsidRPr="00CE7205">
        <w:rPr>
          <w:rFonts w:ascii="Garamond" w:hAnsi="Garamond"/>
          <w:b/>
          <w:sz w:val="24"/>
          <w:highlight w:val="cyan"/>
          <w:u w:val="single"/>
        </w:rPr>
        <w:t>impossible</w:t>
      </w:r>
      <w:r w:rsidR="006E0458" w:rsidRPr="008C15DC">
        <w:rPr>
          <w:rFonts w:ascii="Garamond" w:hAnsi="Garamond"/>
          <w:sz w:val="10"/>
          <w:szCs w:val="10"/>
        </w:rPr>
        <w:t xml:space="preserve">. The frontier with Liberia, </w:t>
      </w:r>
      <w:proofErr w:type="gramStart"/>
      <w:r w:rsidR="006E0458" w:rsidRPr="008C15DC">
        <w:rPr>
          <w:rFonts w:ascii="Garamond" w:hAnsi="Garamond"/>
          <w:sz w:val="10"/>
          <w:szCs w:val="10"/>
        </w:rPr>
        <w:t>whose</w:t>
      </w:r>
      <w:r w:rsidR="006E0458" w:rsidRPr="005110E5">
        <w:rPr>
          <w:rFonts w:ascii="Garamond" w:hAnsi="Garamond"/>
          <w:sz w:val="24"/>
        </w:rPr>
        <w:t xml:space="preserve"> </w:t>
      </w:r>
      <w:r w:rsidR="006E0458" w:rsidRPr="00CE7205">
        <w:rPr>
          <w:rFonts w:ascii="Garamond" w:hAnsi="Garamond"/>
          <w:b/>
          <w:sz w:val="24"/>
          <w:highlight w:val="cyan"/>
          <w:u w:val="single"/>
        </w:rPr>
        <w:t xml:space="preserve">diamonds </w:t>
      </w:r>
      <w:r w:rsidR="006E0458" w:rsidRPr="008C15DC">
        <w:rPr>
          <w:rFonts w:ascii="Garamond" w:hAnsi="Garamond"/>
          <w:b/>
          <w:sz w:val="24"/>
          <w:highlight w:val="cyan"/>
          <w:u w:val="single"/>
        </w:rPr>
        <w:t>are</w:t>
      </w:r>
      <w:r w:rsidR="006E0458" w:rsidRPr="005110E5">
        <w:rPr>
          <w:rFonts w:ascii="Garamond" w:hAnsi="Garamond"/>
          <w:sz w:val="24"/>
        </w:rPr>
        <w:t xml:space="preserve"> </w:t>
      </w:r>
      <w:r w:rsidR="006E0458" w:rsidRPr="008C15DC">
        <w:rPr>
          <w:rFonts w:ascii="Garamond" w:hAnsi="Garamond"/>
          <w:sz w:val="10"/>
          <w:szCs w:val="10"/>
        </w:rPr>
        <w:t>banned from world trade, is</w:t>
      </w:r>
      <w:proofErr w:type="gramEnd"/>
      <w:r w:rsidR="006E0458" w:rsidRPr="008C15DC">
        <w:rPr>
          <w:rFonts w:ascii="Garamond" w:hAnsi="Garamond"/>
          <w:sz w:val="10"/>
          <w:szCs w:val="10"/>
        </w:rPr>
        <w:t xml:space="preserve"> just 30 miles from </w:t>
      </w:r>
      <w:proofErr w:type="spellStart"/>
      <w:r w:rsidR="006E0458" w:rsidRPr="008C15DC">
        <w:rPr>
          <w:rFonts w:ascii="Garamond" w:hAnsi="Garamond"/>
          <w:sz w:val="10"/>
          <w:szCs w:val="10"/>
        </w:rPr>
        <w:t>Koidu</w:t>
      </w:r>
      <w:proofErr w:type="spellEnd"/>
      <w:r w:rsidR="006E0458" w:rsidRPr="008C15DC">
        <w:rPr>
          <w:rFonts w:ascii="Garamond" w:hAnsi="Garamond"/>
          <w:sz w:val="10"/>
          <w:szCs w:val="10"/>
        </w:rPr>
        <w:t xml:space="preserve"> and</w:t>
      </w:r>
      <w:r w:rsidR="006E0458" w:rsidRPr="005110E5">
        <w:rPr>
          <w:rFonts w:ascii="Garamond" w:hAnsi="Garamond"/>
          <w:sz w:val="24"/>
        </w:rPr>
        <w:t xml:space="preserve"> </w:t>
      </w:r>
      <w:r w:rsidR="006E0458" w:rsidRPr="00CE7205">
        <w:rPr>
          <w:rFonts w:ascii="Garamond" w:hAnsi="Garamond"/>
          <w:b/>
          <w:sz w:val="24"/>
          <w:highlight w:val="cyan"/>
          <w:u w:val="single"/>
        </w:rPr>
        <w:t>riddled with</w:t>
      </w:r>
      <w:r w:rsidR="006E0458" w:rsidRPr="00CE7205">
        <w:rPr>
          <w:rFonts w:ascii="Garamond" w:hAnsi="Garamond"/>
          <w:sz w:val="24"/>
          <w:highlight w:val="cyan"/>
        </w:rPr>
        <w:t xml:space="preserve"> </w:t>
      </w:r>
      <w:r w:rsidR="006E0458" w:rsidRPr="008C15DC">
        <w:rPr>
          <w:rFonts w:ascii="Garamond" w:hAnsi="Garamond"/>
          <w:sz w:val="10"/>
          <w:szCs w:val="10"/>
        </w:rPr>
        <w:t>old</w:t>
      </w:r>
      <w:r w:rsidR="006E0458" w:rsidRPr="005110E5">
        <w:rPr>
          <w:rFonts w:ascii="Garamond" w:hAnsi="Garamond"/>
          <w:sz w:val="24"/>
        </w:rPr>
        <w:t xml:space="preserve"> </w:t>
      </w:r>
      <w:r w:rsidR="006E0458" w:rsidRPr="00CE7205">
        <w:rPr>
          <w:rFonts w:ascii="Garamond" w:hAnsi="Garamond"/>
          <w:b/>
          <w:sz w:val="24"/>
          <w:highlight w:val="cyan"/>
          <w:u w:val="single"/>
        </w:rPr>
        <w:t xml:space="preserve">smuggling </w:t>
      </w:r>
      <w:r w:rsidR="006E0458" w:rsidRPr="00A84CAE">
        <w:rPr>
          <w:rFonts w:ascii="Garamond" w:hAnsi="Garamond"/>
          <w:b/>
          <w:sz w:val="24"/>
          <w:highlight w:val="cyan"/>
          <w:u w:val="single"/>
        </w:rPr>
        <w:t>routes</w:t>
      </w:r>
      <w:r w:rsidR="00A84CAE" w:rsidRPr="00A84CAE">
        <w:rPr>
          <w:rFonts w:ascii="Garamond" w:hAnsi="Garamond"/>
          <w:b/>
          <w:sz w:val="24"/>
          <w:highlight w:val="cyan"/>
          <w:u w:val="single"/>
        </w:rPr>
        <w:t xml:space="preserve"> [and]</w:t>
      </w:r>
      <w:r w:rsidR="006E0458" w:rsidRPr="00A84CAE">
        <w:rPr>
          <w:rFonts w:ascii="Garamond" w:hAnsi="Garamond"/>
          <w:sz w:val="24"/>
          <w:highlight w:val="cyan"/>
        </w:rPr>
        <w:t>.</w:t>
      </w:r>
      <w:r w:rsidR="006E0458" w:rsidRPr="005110E5">
        <w:rPr>
          <w:rFonts w:ascii="Garamond" w:hAnsi="Garamond"/>
          <w:sz w:val="24"/>
        </w:rPr>
        <w:t xml:space="preserve"> </w:t>
      </w:r>
      <w:r w:rsidR="006E0458" w:rsidRPr="008C15DC">
        <w:rPr>
          <w:rFonts w:ascii="Garamond" w:hAnsi="Garamond"/>
          <w:sz w:val="10"/>
          <w:szCs w:val="10"/>
        </w:rPr>
        <w:t>Only three of the 36</w:t>
      </w:r>
      <w:r w:rsidR="006E0458" w:rsidRPr="005110E5">
        <w:rPr>
          <w:rFonts w:ascii="Garamond" w:hAnsi="Garamond"/>
          <w:sz w:val="24"/>
        </w:rPr>
        <w:t xml:space="preserve"> </w:t>
      </w:r>
      <w:r w:rsidR="006E0458" w:rsidRPr="00CE7205">
        <w:rPr>
          <w:rFonts w:ascii="Garamond" w:hAnsi="Garamond"/>
          <w:b/>
          <w:sz w:val="24"/>
          <w:highlight w:val="cyan"/>
          <w:u w:val="single"/>
        </w:rPr>
        <w:t>[Few] border crossings</w:t>
      </w:r>
      <w:r w:rsidR="006E0458" w:rsidRPr="00CE7205">
        <w:rPr>
          <w:rFonts w:ascii="Garamond" w:hAnsi="Garamond"/>
          <w:sz w:val="24"/>
          <w:highlight w:val="cyan"/>
        </w:rPr>
        <w:t xml:space="preserve"> </w:t>
      </w:r>
      <w:r w:rsidR="006E0458" w:rsidRPr="008C15DC">
        <w:rPr>
          <w:rFonts w:ascii="Garamond" w:hAnsi="Garamond"/>
          <w:sz w:val="10"/>
          <w:szCs w:val="10"/>
        </w:rPr>
        <w:t>into Guinea</w:t>
      </w:r>
      <w:r w:rsidR="006E0458" w:rsidRPr="005110E5">
        <w:rPr>
          <w:rFonts w:ascii="Garamond" w:hAnsi="Garamond"/>
          <w:sz w:val="24"/>
        </w:rPr>
        <w:t xml:space="preserve"> </w:t>
      </w:r>
      <w:r w:rsidR="006E0458" w:rsidRPr="00CE7205">
        <w:rPr>
          <w:rFonts w:ascii="Garamond" w:hAnsi="Garamond"/>
          <w:b/>
          <w:sz w:val="24"/>
          <w:highlight w:val="cyan"/>
          <w:u w:val="single"/>
        </w:rPr>
        <w:t>are guarded</w:t>
      </w:r>
      <w:r w:rsidR="006E0458" w:rsidRPr="005110E5">
        <w:rPr>
          <w:rFonts w:ascii="Garamond" w:hAnsi="Garamond"/>
          <w:sz w:val="24"/>
        </w:rPr>
        <w:t xml:space="preserve">, </w:t>
      </w:r>
      <w:r w:rsidR="006E0458" w:rsidRPr="008C15DC">
        <w:rPr>
          <w:rFonts w:ascii="Garamond" w:hAnsi="Garamond"/>
          <w:sz w:val="10"/>
          <w:szCs w:val="10"/>
        </w:rPr>
        <w:t xml:space="preserve">says </w:t>
      </w:r>
      <w:proofErr w:type="spellStart"/>
      <w:r w:rsidR="006E0458" w:rsidRPr="008C15DC">
        <w:rPr>
          <w:rFonts w:ascii="Garamond" w:hAnsi="Garamond"/>
          <w:sz w:val="10"/>
          <w:szCs w:val="10"/>
        </w:rPr>
        <w:t>Hadji</w:t>
      </w:r>
      <w:proofErr w:type="spellEnd"/>
      <w:r w:rsidR="006E0458" w:rsidRPr="008C15DC">
        <w:rPr>
          <w:rFonts w:ascii="Garamond" w:hAnsi="Garamond"/>
          <w:sz w:val="10"/>
          <w:szCs w:val="10"/>
        </w:rPr>
        <w:t>, and even those are left unmanned for a few days each month when border officials walk to town to collect their pay. Yet the rampant smuggling, though illegal, does not kill. And with peace restored in West Africa, it is tempting to think of blood diamonds as little more than a dramatic movie plot. Those who have witnessed Africa's bloodletting up close say it's a mistake to relegate the issue to history, because history could repeat itself. In any future conflict in the region, diamonds would be one of the surest ways with which to buy weapons. "Diamonds were very much the fuel for the war but not the root cause, and those root causes are still very much with us," says the Western ambassador. "Corruption, unemployment, poverty - I could well imagine another blood-diamond scenario here." aced with that stark possibility, diamond companies have begun trying to tackle the crippling poverty at the bottom of the industry, where, according to Global Witness, a British organization that has done extensive research on blood diamonds, about one million Africans earn pennies a day in the backbreaking and increasingly fruitless search for alluvial stones</w:t>
      </w:r>
      <w:r w:rsidR="006E0458" w:rsidRPr="005110E5">
        <w:rPr>
          <w:rFonts w:ascii="Garamond" w:hAnsi="Garamond"/>
          <w:sz w:val="24"/>
        </w:rPr>
        <w:t xml:space="preserve">. </w:t>
      </w:r>
      <w:r w:rsidR="006E0458" w:rsidRPr="00CE7205">
        <w:rPr>
          <w:rFonts w:ascii="Garamond" w:hAnsi="Garamond"/>
          <w:b/>
          <w:sz w:val="24"/>
          <w:highlight w:val="cyan"/>
          <w:u w:val="single"/>
        </w:rPr>
        <w:t xml:space="preserve">Flying low over </w:t>
      </w:r>
      <w:proofErr w:type="spellStart"/>
      <w:r w:rsidR="006E0458" w:rsidRPr="00CE7205">
        <w:rPr>
          <w:rFonts w:ascii="Garamond" w:hAnsi="Garamond"/>
          <w:b/>
          <w:sz w:val="24"/>
          <w:highlight w:val="cyan"/>
          <w:u w:val="single"/>
        </w:rPr>
        <w:t>Koidu</w:t>
      </w:r>
      <w:proofErr w:type="spellEnd"/>
      <w:r w:rsidR="006E0458" w:rsidRPr="00CE7205">
        <w:rPr>
          <w:rFonts w:ascii="Garamond" w:hAnsi="Garamond"/>
          <w:b/>
          <w:sz w:val="24"/>
          <w:highlight w:val="cyan"/>
          <w:u w:val="single"/>
        </w:rPr>
        <w:t xml:space="preserve"> </w:t>
      </w:r>
      <w:r w:rsidR="006E0458" w:rsidRPr="008C15DC">
        <w:rPr>
          <w:rFonts w:ascii="Garamond" w:hAnsi="Garamond"/>
          <w:sz w:val="10"/>
          <w:szCs w:val="10"/>
        </w:rPr>
        <w:t>in a twin-propeller plane</w:t>
      </w:r>
      <w:r w:rsidR="006E0458" w:rsidRPr="005110E5">
        <w:rPr>
          <w:rFonts w:ascii="Garamond" w:hAnsi="Garamond"/>
          <w:sz w:val="24"/>
        </w:rPr>
        <w:t xml:space="preserve"> </w:t>
      </w:r>
      <w:r w:rsidR="006E0458" w:rsidRPr="00CE7205">
        <w:rPr>
          <w:rFonts w:ascii="Garamond" w:hAnsi="Garamond"/>
          <w:b/>
          <w:sz w:val="24"/>
          <w:highlight w:val="cyan"/>
          <w:u w:val="single"/>
        </w:rPr>
        <w:t xml:space="preserve">shows </w:t>
      </w:r>
      <w:r w:rsidR="006E0458" w:rsidRPr="008C15DC">
        <w:rPr>
          <w:rFonts w:ascii="Garamond" w:hAnsi="Garamond"/>
          <w:sz w:val="10"/>
          <w:szCs w:val="10"/>
        </w:rPr>
        <w:t>how daunting that task is.</w:t>
      </w:r>
      <w:r w:rsidR="006E0458" w:rsidRPr="005110E5">
        <w:rPr>
          <w:rFonts w:ascii="Garamond" w:hAnsi="Garamond"/>
          <w:sz w:val="24"/>
        </w:rPr>
        <w:t xml:space="preserve"> </w:t>
      </w:r>
      <w:r w:rsidR="006E0458" w:rsidRPr="00CE7205">
        <w:rPr>
          <w:rFonts w:ascii="Garamond" w:hAnsi="Garamond"/>
          <w:b/>
          <w:sz w:val="24"/>
          <w:highlight w:val="cyan"/>
          <w:u w:val="single"/>
        </w:rPr>
        <w:t xml:space="preserve">Hundreds of men </w:t>
      </w:r>
      <w:r w:rsidR="006E0458" w:rsidRPr="008C15DC">
        <w:rPr>
          <w:rFonts w:ascii="Garamond" w:hAnsi="Garamond"/>
          <w:sz w:val="10"/>
          <w:szCs w:val="10"/>
        </w:rPr>
        <w:t>can be seen</w:t>
      </w:r>
      <w:r w:rsidR="006E0458" w:rsidRPr="005110E5">
        <w:rPr>
          <w:rFonts w:ascii="Garamond" w:hAnsi="Garamond"/>
          <w:sz w:val="24"/>
        </w:rPr>
        <w:t xml:space="preserve"> </w:t>
      </w:r>
      <w:r w:rsidR="006E0458" w:rsidRPr="00CE7205">
        <w:rPr>
          <w:rFonts w:ascii="Garamond" w:hAnsi="Garamond"/>
          <w:b/>
          <w:sz w:val="24"/>
          <w:highlight w:val="cyan"/>
          <w:u w:val="single"/>
        </w:rPr>
        <w:t xml:space="preserve">bent low </w:t>
      </w:r>
      <w:r w:rsidR="006E0458" w:rsidRPr="008C15DC">
        <w:rPr>
          <w:rFonts w:ascii="Garamond" w:hAnsi="Garamond"/>
          <w:sz w:val="10"/>
          <w:szCs w:val="10"/>
        </w:rPr>
        <w:t xml:space="preserve">in the rivers around </w:t>
      </w:r>
      <w:proofErr w:type="spellStart"/>
      <w:r w:rsidR="006E0458" w:rsidRPr="008C15DC">
        <w:rPr>
          <w:rFonts w:ascii="Garamond" w:hAnsi="Garamond"/>
          <w:sz w:val="10"/>
          <w:szCs w:val="10"/>
        </w:rPr>
        <w:t>Koidu</w:t>
      </w:r>
      <w:proofErr w:type="spellEnd"/>
      <w:r w:rsidR="006E0458" w:rsidRPr="008C15DC">
        <w:rPr>
          <w:rFonts w:ascii="Garamond" w:hAnsi="Garamond"/>
          <w:sz w:val="10"/>
          <w:szCs w:val="10"/>
        </w:rPr>
        <w:t>. "They are</w:t>
      </w:r>
      <w:r w:rsidR="006E0458" w:rsidRPr="005110E5">
        <w:rPr>
          <w:rFonts w:ascii="Garamond" w:hAnsi="Garamond"/>
          <w:sz w:val="24"/>
        </w:rPr>
        <w:t xml:space="preserve"> </w:t>
      </w:r>
      <w:r w:rsidR="006E0458" w:rsidRPr="00CE7205">
        <w:rPr>
          <w:rFonts w:ascii="Garamond" w:hAnsi="Garamond"/>
          <w:b/>
          <w:sz w:val="24"/>
          <w:highlight w:val="cyan"/>
          <w:u w:val="single"/>
        </w:rPr>
        <w:t xml:space="preserve">working in </w:t>
      </w:r>
      <w:r w:rsidR="006E0458" w:rsidRPr="008C15DC">
        <w:rPr>
          <w:rFonts w:ascii="Garamond" w:hAnsi="Garamond"/>
          <w:sz w:val="10"/>
          <w:szCs w:val="10"/>
        </w:rPr>
        <w:t>absolutely</w:t>
      </w:r>
      <w:r w:rsidR="006E0458" w:rsidRPr="005110E5">
        <w:rPr>
          <w:rFonts w:ascii="Garamond" w:hAnsi="Garamond"/>
          <w:sz w:val="24"/>
        </w:rPr>
        <w:t xml:space="preserve"> </w:t>
      </w:r>
      <w:r w:rsidR="006E0458" w:rsidRPr="00CE7205">
        <w:rPr>
          <w:rFonts w:ascii="Garamond" w:hAnsi="Garamond"/>
          <w:b/>
          <w:sz w:val="24"/>
          <w:highlight w:val="cyan"/>
          <w:u w:val="single"/>
        </w:rPr>
        <w:t>horrific conditions</w:t>
      </w:r>
      <w:r w:rsidR="006E0458" w:rsidRPr="005110E5">
        <w:rPr>
          <w:rFonts w:ascii="Garamond" w:hAnsi="Garamond"/>
          <w:sz w:val="24"/>
        </w:rPr>
        <w:t xml:space="preserve"> </w:t>
      </w:r>
      <w:r w:rsidR="006E0458" w:rsidRPr="00C53E0C">
        <w:rPr>
          <w:rFonts w:ascii="Garamond" w:hAnsi="Garamond"/>
          <w:sz w:val="10"/>
          <w:szCs w:val="10"/>
        </w:rPr>
        <w:t xml:space="preserve">in the hopes of striking it rich, but the majority never do," says Susie Sanders, a Global Witness researcher. Little of the region's innate mineral wealth has filtered down to residents. "A billion dollars' worth of diamonds have come out of Sierra Leone in the last several years, and there is no electricity or water wells," says </w:t>
      </w:r>
      <w:proofErr w:type="spellStart"/>
      <w:r w:rsidR="006E0458" w:rsidRPr="00C53E0C">
        <w:rPr>
          <w:rFonts w:ascii="Garamond" w:hAnsi="Garamond"/>
          <w:sz w:val="10"/>
          <w:szCs w:val="10"/>
        </w:rPr>
        <w:t>Rapaport</w:t>
      </w:r>
      <w:proofErr w:type="spellEnd"/>
      <w:r w:rsidR="006E0458" w:rsidRPr="00C53E0C">
        <w:rPr>
          <w:rFonts w:ascii="Garamond" w:hAnsi="Garamond"/>
          <w:sz w:val="10"/>
          <w:szCs w:val="10"/>
        </w:rPr>
        <w:t xml:space="preserve">, who toured the villages around </w:t>
      </w:r>
      <w:proofErr w:type="spellStart"/>
      <w:r w:rsidR="006E0458" w:rsidRPr="00C53E0C">
        <w:rPr>
          <w:rFonts w:ascii="Garamond" w:hAnsi="Garamond"/>
          <w:sz w:val="10"/>
          <w:szCs w:val="10"/>
        </w:rPr>
        <w:t>Koidu</w:t>
      </w:r>
      <w:proofErr w:type="spellEnd"/>
      <w:r w:rsidR="006E0458" w:rsidRPr="00C53E0C">
        <w:rPr>
          <w:rFonts w:ascii="Garamond" w:hAnsi="Garamond"/>
          <w:sz w:val="10"/>
          <w:szCs w:val="10"/>
        </w:rPr>
        <w:t xml:space="preserve"> last summer with his father, Martin, chairman of the </w:t>
      </w:r>
      <w:proofErr w:type="spellStart"/>
      <w:r w:rsidR="006E0458" w:rsidRPr="00C53E0C">
        <w:rPr>
          <w:rFonts w:ascii="Garamond" w:hAnsi="Garamond"/>
          <w:sz w:val="10"/>
          <w:szCs w:val="10"/>
        </w:rPr>
        <w:t>Rapaport</w:t>
      </w:r>
      <w:proofErr w:type="spellEnd"/>
      <w:r w:rsidR="006E0458" w:rsidRPr="00C53E0C">
        <w:rPr>
          <w:rFonts w:ascii="Garamond" w:hAnsi="Garamond"/>
          <w:sz w:val="10"/>
          <w:szCs w:val="10"/>
        </w:rPr>
        <w:t xml:space="preserve"> Group. Shaken by the chasm between the diggers and the diamond buyers, the </w:t>
      </w:r>
      <w:proofErr w:type="spellStart"/>
      <w:r w:rsidR="006E0458" w:rsidRPr="00C53E0C">
        <w:rPr>
          <w:rFonts w:ascii="Garamond" w:hAnsi="Garamond"/>
          <w:sz w:val="10"/>
          <w:szCs w:val="10"/>
        </w:rPr>
        <w:t>Rapaports</w:t>
      </w:r>
      <w:proofErr w:type="spellEnd"/>
      <w:r w:rsidR="006E0458" w:rsidRPr="00C53E0C">
        <w:rPr>
          <w:rFonts w:ascii="Garamond" w:hAnsi="Garamond"/>
          <w:sz w:val="10"/>
          <w:szCs w:val="10"/>
        </w:rPr>
        <w:t xml:space="preserve"> are trying to start a Fair Trade association of producers along the lines of Starbucks (Charts), which buys coffee beans for a premium price from some growers, then sells them for more money to socially conscious coffee drinkers. </w:t>
      </w:r>
      <w:proofErr w:type="spellStart"/>
      <w:r w:rsidR="006E0458" w:rsidRPr="00C53E0C">
        <w:rPr>
          <w:rFonts w:ascii="Garamond" w:hAnsi="Garamond"/>
          <w:sz w:val="10"/>
          <w:szCs w:val="10"/>
        </w:rPr>
        <w:t>Rapaport</w:t>
      </w:r>
      <w:proofErr w:type="spellEnd"/>
      <w:r w:rsidR="006E0458" w:rsidRPr="00C53E0C">
        <w:rPr>
          <w:rFonts w:ascii="Garamond" w:hAnsi="Garamond"/>
          <w:sz w:val="10"/>
          <w:szCs w:val="10"/>
        </w:rPr>
        <w:t xml:space="preserve"> is predicting that the current controversy over diamonds will jolt consumers into asking retailers probing questions about the gems' origins. If so, they are unlikely to find much information: Two years ago a survey of 40 major American retailers by Amnesty International and Global Witness found that almost none had policies in place against blood diamonds. </w:t>
      </w:r>
      <w:proofErr w:type="spellStart"/>
      <w:r w:rsidR="006E0458" w:rsidRPr="00C53E0C">
        <w:rPr>
          <w:rFonts w:ascii="Garamond" w:hAnsi="Garamond"/>
          <w:sz w:val="10"/>
          <w:szCs w:val="10"/>
        </w:rPr>
        <w:t>Rapaport</w:t>
      </w:r>
      <w:proofErr w:type="spellEnd"/>
      <w:r w:rsidR="006E0458" w:rsidRPr="00C53E0C">
        <w:rPr>
          <w:rFonts w:ascii="Garamond" w:hAnsi="Garamond"/>
          <w:sz w:val="10"/>
          <w:szCs w:val="10"/>
        </w:rPr>
        <w:t xml:space="preserve"> believes consumers would happily pay a little extra to ensure they are buying African diamonds mined for decent wages under humane conditions. "Our idea," he says, "is that Tiffany (Charts) is going to wake up one morning and see that Cartier is selling fair-trade jewelry and say, 'Oh, my God, we need to do that.' They will change not from an ethical point of view but from greed." In </w:t>
      </w:r>
      <w:proofErr w:type="spellStart"/>
      <w:r w:rsidR="006E0458" w:rsidRPr="00C53E0C">
        <w:rPr>
          <w:rFonts w:ascii="Garamond" w:hAnsi="Garamond"/>
          <w:sz w:val="10"/>
          <w:szCs w:val="10"/>
        </w:rPr>
        <w:t>Koidu</w:t>
      </w:r>
      <w:proofErr w:type="spellEnd"/>
      <w:r w:rsidR="006E0458" w:rsidRPr="00C53E0C">
        <w:rPr>
          <w:rFonts w:ascii="Garamond" w:hAnsi="Garamond"/>
          <w:sz w:val="10"/>
          <w:szCs w:val="10"/>
        </w:rPr>
        <w:t xml:space="preserve"> a U.S.-funded program trains diggers in how to grade and value the diamonds they find as a way of avoiding being fleeced by local traders. Last year De Beers and two activist organizations founded the Diamond Development Initiative, an international organization to train diggers in safety and economic issues, and ultimately to try to persuade many to grow crops instead. De Beers has begun a similar pilot training project in Tanzania, which it says it will replicate elsewhere in Africa if it is successful. </w:t>
      </w:r>
      <w:r w:rsidR="00521A7F" w:rsidRPr="00C53E0C">
        <w:rPr>
          <w:rFonts w:ascii="Garamond" w:hAnsi="Garamond"/>
          <w:sz w:val="10"/>
          <w:szCs w:val="10"/>
        </w:rPr>
        <w:t xml:space="preserve"> </w:t>
      </w:r>
      <w:r w:rsidR="00521A7F">
        <w:rPr>
          <w:rFonts w:ascii="Garamond" w:hAnsi="Garamond"/>
          <w:sz w:val="10"/>
          <w:szCs w:val="10"/>
        </w:rPr>
        <w:t>Lit</w:t>
      </w:r>
      <w:r w:rsidR="002D2698">
        <w:rPr>
          <w:rFonts w:ascii="Garamond" w:hAnsi="Garamond"/>
          <w:sz w:val="10"/>
          <w:szCs w:val="10"/>
        </w:rPr>
        <w:t xml:space="preserve"> </w:t>
      </w:r>
      <w:r w:rsidR="006E0458" w:rsidRPr="008C15DC">
        <w:rPr>
          <w:rFonts w:ascii="Garamond" w:hAnsi="Garamond"/>
          <w:sz w:val="10"/>
          <w:szCs w:val="10"/>
        </w:rPr>
        <w:t>But</w:t>
      </w:r>
      <w:r w:rsidR="006E0458" w:rsidRPr="005110E5">
        <w:rPr>
          <w:rFonts w:ascii="Garamond" w:hAnsi="Garamond"/>
          <w:sz w:val="24"/>
        </w:rPr>
        <w:t xml:space="preserve"> </w:t>
      </w:r>
      <w:r w:rsidR="006E0458" w:rsidRPr="00CE7205">
        <w:rPr>
          <w:rFonts w:ascii="Garamond" w:hAnsi="Garamond"/>
          <w:b/>
          <w:sz w:val="24"/>
          <w:highlight w:val="cyan"/>
          <w:u w:val="single"/>
        </w:rPr>
        <w:t>for</w:t>
      </w:r>
      <w:r w:rsidR="006E0458" w:rsidRPr="008C15DC">
        <w:rPr>
          <w:rFonts w:ascii="Garamond" w:hAnsi="Garamond"/>
          <w:sz w:val="10"/>
          <w:szCs w:val="10"/>
        </w:rPr>
        <w:t xml:space="preserve"> 18-year-old</w:t>
      </w:r>
      <w:r w:rsidR="006E0458" w:rsidRPr="005110E5">
        <w:rPr>
          <w:rFonts w:ascii="Garamond" w:hAnsi="Garamond"/>
          <w:sz w:val="24"/>
        </w:rPr>
        <w:t xml:space="preserve"> </w:t>
      </w:r>
      <w:proofErr w:type="spellStart"/>
      <w:r w:rsidR="006E0458" w:rsidRPr="00CE7205">
        <w:rPr>
          <w:rFonts w:ascii="Garamond" w:hAnsi="Garamond"/>
          <w:b/>
          <w:sz w:val="24"/>
          <w:highlight w:val="cyan"/>
          <w:u w:val="single"/>
        </w:rPr>
        <w:t>Sahr</w:t>
      </w:r>
      <w:proofErr w:type="spellEnd"/>
      <w:r w:rsidR="006E0458" w:rsidRPr="00CE7205">
        <w:rPr>
          <w:rFonts w:ascii="Garamond" w:hAnsi="Garamond"/>
          <w:b/>
          <w:sz w:val="24"/>
          <w:highlight w:val="cyan"/>
          <w:u w:val="single"/>
        </w:rPr>
        <w:t xml:space="preserve"> Amara</w:t>
      </w:r>
      <w:r w:rsidR="00A84CAE">
        <w:rPr>
          <w:rFonts w:ascii="Garamond" w:hAnsi="Garamond"/>
          <w:b/>
          <w:sz w:val="24"/>
          <w:highlight w:val="cyan"/>
          <w:u w:val="single"/>
        </w:rPr>
        <w:t xml:space="preserve"> [who]</w:t>
      </w:r>
      <w:r w:rsidR="006E0458" w:rsidRPr="00CE7205">
        <w:rPr>
          <w:rFonts w:ascii="Garamond" w:hAnsi="Garamond"/>
          <w:b/>
          <w:sz w:val="24"/>
          <w:highlight w:val="cyan"/>
          <w:u w:val="single"/>
        </w:rPr>
        <w:t xml:space="preserve"> </w:t>
      </w:r>
      <w:r w:rsidR="006E0458" w:rsidRPr="008C15DC">
        <w:rPr>
          <w:rFonts w:ascii="Garamond" w:hAnsi="Garamond"/>
          <w:sz w:val="10"/>
          <w:szCs w:val="10"/>
        </w:rPr>
        <w:t xml:space="preserve">all those projects seem abstract. His parents grow crops in a village about 20 miles from </w:t>
      </w:r>
      <w:proofErr w:type="spellStart"/>
      <w:r w:rsidR="006E0458" w:rsidRPr="008C15DC">
        <w:rPr>
          <w:rFonts w:ascii="Garamond" w:hAnsi="Garamond"/>
          <w:sz w:val="10"/>
          <w:szCs w:val="10"/>
        </w:rPr>
        <w:t>Koidu</w:t>
      </w:r>
      <w:proofErr w:type="spellEnd"/>
      <w:r w:rsidR="006E0458" w:rsidRPr="008C15DC">
        <w:rPr>
          <w:rFonts w:ascii="Garamond" w:hAnsi="Garamond"/>
          <w:sz w:val="10"/>
          <w:szCs w:val="10"/>
        </w:rPr>
        <w:t xml:space="preserve"> and</w:t>
      </w:r>
      <w:r w:rsidR="006E0458" w:rsidRPr="005110E5">
        <w:rPr>
          <w:rFonts w:ascii="Garamond" w:hAnsi="Garamond"/>
          <w:sz w:val="24"/>
        </w:rPr>
        <w:t xml:space="preserve"> </w:t>
      </w:r>
      <w:r w:rsidR="006E0458" w:rsidRPr="00CE7205">
        <w:rPr>
          <w:rFonts w:ascii="Garamond" w:hAnsi="Garamond"/>
          <w:b/>
          <w:sz w:val="24"/>
          <w:highlight w:val="cyan"/>
          <w:u w:val="single"/>
        </w:rPr>
        <w:t xml:space="preserve">cannot afford </w:t>
      </w:r>
      <w:r w:rsidR="006E0458" w:rsidRPr="008C15DC">
        <w:rPr>
          <w:rFonts w:ascii="Garamond" w:hAnsi="Garamond"/>
          <w:sz w:val="10"/>
          <w:szCs w:val="10"/>
        </w:rPr>
        <w:t>to buy his</w:t>
      </w:r>
      <w:r w:rsidR="006E0458" w:rsidRPr="005110E5">
        <w:rPr>
          <w:rFonts w:ascii="Garamond" w:hAnsi="Garamond"/>
          <w:sz w:val="24"/>
        </w:rPr>
        <w:t xml:space="preserve"> </w:t>
      </w:r>
      <w:r w:rsidR="006E0458" w:rsidRPr="00CE7205">
        <w:rPr>
          <w:rFonts w:ascii="Garamond" w:hAnsi="Garamond"/>
          <w:b/>
          <w:sz w:val="24"/>
          <w:highlight w:val="cyan"/>
          <w:u w:val="single"/>
        </w:rPr>
        <w:t xml:space="preserve">schoolbooks or </w:t>
      </w:r>
      <w:r w:rsidR="006E0458" w:rsidRPr="008C15DC">
        <w:rPr>
          <w:rFonts w:ascii="Garamond" w:hAnsi="Garamond"/>
          <w:sz w:val="10"/>
          <w:szCs w:val="10"/>
        </w:rPr>
        <w:t>pay</w:t>
      </w:r>
      <w:r w:rsidR="006E0458" w:rsidRPr="005110E5">
        <w:rPr>
          <w:rFonts w:ascii="Garamond" w:hAnsi="Garamond"/>
          <w:sz w:val="24"/>
        </w:rPr>
        <w:t xml:space="preserve"> </w:t>
      </w:r>
      <w:r w:rsidR="006E0458" w:rsidRPr="00CE7205">
        <w:rPr>
          <w:rFonts w:ascii="Garamond" w:hAnsi="Garamond"/>
          <w:b/>
          <w:sz w:val="24"/>
          <w:highlight w:val="cyan"/>
          <w:u w:val="single"/>
        </w:rPr>
        <w:t>his yearly tuition of</w:t>
      </w:r>
      <w:r w:rsidR="00CE7205">
        <w:rPr>
          <w:rFonts w:ascii="Garamond" w:hAnsi="Garamond"/>
          <w:b/>
          <w:sz w:val="24"/>
          <w:highlight w:val="cyan"/>
          <w:u w:val="single"/>
        </w:rPr>
        <w:t xml:space="preserve"> [11 dollars</w:t>
      </w:r>
      <w:r w:rsidR="00A84CAE">
        <w:rPr>
          <w:rFonts w:ascii="Garamond" w:hAnsi="Garamond"/>
          <w:b/>
          <w:sz w:val="24"/>
          <w:highlight w:val="cyan"/>
          <w:u w:val="single"/>
        </w:rPr>
        <w:t xml:space="preserve"> to</w:t>
      </w:r>
      <w:r w:rsidR="00CE7205">
        <w:rPr>
          <w:rFonts w:ascii="Garamond" w:hAnsi="Garamond"/>
          <w:b/>
          <w:sz w:val="24"/>
          <w:highlight w:val="cyan"/>
          <w:u w:val="single"/>
        </w:rPr>
        <w:t>]</w:t>
      </w:r>
      <w:r w:rsidR="006E0458" w:rsidRPr="00CE7205">
        <w:rPr>
          <w:rFonts w:ascii="Garamond" w:hAnsi="Garamond"/>
          <w:b/>
          <w:sz w:val="24"/>
          <w:highlight w:val="cyan"/>
          <w:u w:val="single"/>
        </w:rPr>
        <w:t xml:space="preserve"> </w:t>
      </w:r>
      <w:r w:rsidR="006E0458" w:rsidRPr="008C15DC">
        <w:rPr>
          <w:rFonts w:ascii="Garamond" w:hAnsi="Garamond"/>
          <w:sz w:val="10"/>
          <w:szCs w:val="10"/>
        </w:rPr>
        <w:t xml:space="preserve">35,000 </w:t>
      </w:r>
      <w:proofErr w:type="spellStart"/>
      <w:r w:rsidR="006E0458" w:rsidRPr="008C15DC">
        <w:rPr>
          <w:rFonts w:ascii="Garamond" w:hAnsi="Garamond"/>
          <w:sz w:val="10"/>
          <w:szCs w:val="10"/>
        </w:rPr>
        <w:t>leones</w:t>
      </w:r>
      <w:proofErr w:type="spellEnd"/>
      <w:r w:rsidR="006E0458" w:rsidRPr="008C15DC">
        <w:rPr>
          <w:rFonts w:ascii="Garamond" w:hAnsi="Garamond"/>
          <w:sz w:val="10"/>
          <w:szCs w:val="10"/>
        </w:rPr>
        <w:t xml:space="preserve"> ($11.66). "I would like to find a diamond so I can go back to school,"</w:t>
      </w:r>
      <w:r w:rsidR="006E0458" w:rsidRPr="005110E5">
        <w:rPr>
          <w:rFonts w:ascii="Garamond" w:hAnsi="Garamond"/>
          <w:sz w:val="24"/>
        </w:rPr>
        <w:t xml:space="preserve"> </w:t>
      </w:r>
      <w:r w:rsidR="006E0458" w:rsidRPr="00A84CAE">
        <w:rPr>
          <w:rFonts w:ascii="Garamond" w:hAnsi="Garamond"/>
          <w:sz w:val="10"/>
          <w:szCs w:val="10"/>
        </w:rPr>
        <w:t>Amara says. "If I</w:t>
      </w:r>
      <w:r w:rsidR="006E0458" w:rsidRPr="00A84CAE">
        <w:rPr>
          <w:rFonts w:ascii="Garamond" w:hAnsi="Garamond"/>
          <w:b/>
          <w:sz w:val="24"/>
          <w:u w:val="single"/>
        </w:rPr>
        <w:t xml:space="preserve"> </w:t>
      </w:r>
      <w:r w:rsidR="006E0458" w:rsidRPr="00CE7205">
        <w:rPr>
          <w:rFonts w:ascii="Garamond" w:hAnsi="Garamond"/>
          <w:b/>
          <w:sz w:val="24"/>
          <w:highlight w:val="cyan"/>
          <w:u w:val="single"/>
        </w:rPr>
        <w:t>stay digging</w:t>
      </w:r>
      <w:r w:rsidR="006E0458" w:rsidRPr="00CE7205">
        <w:rPr>
          <w:rFonts w:ascii="Garamond" w:hAnsi="Garamond"/>
          <w:sz w:val="24"/>
          <w:highlight w:val="cyan"/>
        </w:rPr>
        <w:t xml:space="preserve"> </w:t>
      </w:r>
      <w:r w:rsidR="006E0458" w:rsidRPr="008C15DC">
        <w:rPr>
          <w:rFonts w:ascii="Garamond" w:hAnsi="Garamond"/>
          <w:sz w:val="10"/>
          <w:szCs w:val="10"/>
        </w:rPr>
        <w:t>at this site for a long time</w:t>
      </w:r>
      <w:r w:rsidR="006E0458" w:rsidRPr="005110E5">
        <w:rPr>
          <w:rFonts w:ascii="Garamond" w:hAnsi="Garamond"/>
          <w:sz w:val="24"/>
        </w:rPr>
        <w:t xml:space="preserve"> </w:t>
      </w:r>
      <w:r w:rsidR="006E0458" w:rsidRPr="00CE7205">
        <w:rPr>
          <w:rFonts w:ascii="Garamond" w:hAnsi="Garamond"/>
          <w:b/>
          <w:sz w:val="24"/>
          <w:highlight w:val="cyan"/>
          <w:u w:val="single"/>
        </w:rPr>
        <w:t>and find nothing</w:t>
      </w:r>
      <w:r w:rsidR="006E0458" w:rsidRPr="005110E5">
        <w:rPr>
          <w:rFonts w:ascii="Garamond" w:hAnsi="Garamond"/>
          <w:sz w:val="24"/>
        </w:rPr>
        <w:t xml:space="preserve">, </w:t>
      </w:r>
      <w:r w:rsidR="006E0458" w:rsidRPr="008C15DC">
        <w:rPr>
          <w:rFonts w:ascii="Garamond" w:hAnsi="Garamond"/>
          <w:sz w:val="10"/>
          <w:szCs w:val="10"/>
        </w:rPr>
        <w:t>maybe</w:t>
      </w:r>
      <w:r w:rsidR="006E0458" w:rsidRPr="00A84CAE">
        <w:rPr>
          <w:rFonts w:ascii="Garamond" w:hAnsi="Garamond"/>
          <w:sz w:val="24"/>
        </w:rPr>
        <w:t xml:space="preserve"> </w:t>
      </w:r>
      <w:r w:rsidR="006E0458" w:rsidRPr="00A84CAE">
        <w:rPr>
          <w:rFonts w:ascii="Garamond" w:hAnsi="Garamond"/>
          <w:sz w:val="10"/>
          <w:szCs w:val="10"/>
        </w:rPr>
        <w:t>I</w:t>
      </w:r>
      <w:r w:rsidR="006E0458" w:rsidRPr="00A84CAE">
        <w:rPr>
          <w:rFonts w:ascii="Garamond" w:hAnsi="Garamond"/>
          <w:sz w:val="24"/>
        </w:rPr>
        <w:t xml:space="preserve"> </w:t>
      </w:r>
      <w:r w:rsidR="006E0458" w:rsidRPr="00A84CAE">
        <w:rPr>
          <w:rFonts w:ascii="Garamond" w:hAnsi="Garamond"/>
          <w:sz w:val="10"/>
          <w:szCs w:val="10"/>
        </w:rPr>
        <w:t>will leave and try to find a job somewhere." That would</w:t>
      </w:r>
      <w:r w:rsidR="006E0458" w:rsidRPr="00CE7205">
        <w:rPr>
          <w:rFonts w:ascii="Garamond" w:hAnsi="Garamond"/>
          <w:b/>
          <w:sz w:val="24"/>
          <w:highlight w:val="cyan"/>
          <w:u w:val="single"/>
        </w:rPr>
        <w:t xml:space="preserve"> leave</w:t>
      </w:r>
      <w:r w:rsidR="00A84CAE">
        <w:rPr>
          <w:rFonts w:ascii="Garamond" w:hAnsi="Garamond"/>
          <w:b/>
          <w:sz w:val="24"/>
          <w:highlight w:val="cyan"/>
          <w:u w:val="single"/>
        </w:rPr>
        <w:t>[s]</w:t>
      </w:r>
      <w:r w:rsidR="006E0458" w:rsidRPr="00CE7205">
        <w:rPr>
          <w:rFonts w:ascii="Garamond" w:hAnsi="Garamond"/>
          <w:sz w:val="24"/>
          <w:highlight w:val="cyan"/>
        </w:rPr>
        <w:t xml:space="preserve"> </w:t>
      </w:r>
      <w:r w:rsidR="006E0458" w:rsidRPr="008C15DC">
        <w:rPr>
          <w:rFonts w:ascii="Garamond" w:hAnsi="Garamond"/>
          <w:sz w:val="10"/>
          <w:szCs w:val="10"/>
        </w:rPr>
        <w:t>Africa's 999,999</w:t>
      </w:r>
      <w:r w:rsidR="006E0458" w:rsidRPr="005110E5">
        <w:rPr>
          <w:rFonts w:ascii="Garamond" w:hAnsi="Garamond"/>
          <w:sz w:val="24"/>
        </w:rPr>
        <w:t xml:space="preserve"> </w:t>
      </w:r>
      <w:r w:rsidR="006E0458" w:rsidRPr="00A84CAE">
        <w:rPr>
          <w:rFonts w:ascii="Garamond" w:hAnsi="Garamond"/>
          <w:sz w:val="10"/>
          <w:szCs w:val="10"/>
        </w:rPr>
        <w:t>other diamond diggers</w:t>
      </w:r>
      <w:r w:rsidR="006E0458" w:rsidRPr="00A84CAE">
        <w:rPr>
          <w:rFonts w:ascii="Garamond" w:hAnsi="Garamond"/>
          <w:sz w:val="24"/>
        </w:rPr>
        <w:t xml:space="preserve"> </w:t>
      </w:r>
      <w:r w:rsidR="006E0458" w:rsidRPr="00A84CAE">
        <w:rPr>
          <w:rFonts w:ascii="Garamond" w:hAnsi="Garamond"/>
          <w:sz w:val="10"/>
          <w:szCs w:val="10"/>
        </w:rPr>
        <w:t>still</w:t>
      </w:r>
      <w:r w:rsidR="006E0458" w:rsidRPr="00A84CAE">
        <w:rPr>
          <w:rFonts w:ascii="Garamond" w:hAnsi="Garamond"/>
          <w:b/>
          <w:sz w:val="24"/>
          <w:u w:val="single"/>
        </w:rPr>
        <w:t xml:space="preserve"> </w:t>
      </w:r>
      <w:r w:rsidR="00A84CAE" w:rsidRPr="00A84CAE">
        <w:rPr>
          <w:rFonts w:ascii="Garamond" w:hAnsi="Garamond"/>
          <w:b/>
          <w:sz w:val="24"/>
          <w:highlight w:val="cyan"/>
          <w:u w:val="single"/>
        </w:rPr>
        <w:t>[him]</w:t>
      </w:r>
      <w:r w:rsidR="00A84CAE">
        <w:rPr>
          <w:rFonts w:ascii="Garamond" w:hAnsi="Garamond"/>
          <w:b/>
          <w:sz w:val="24"/>
          <w:u w:val="single"/>
        </w:rPr>
        <w:t xml:space="preserve"> </w:t>
      </w:r>
      <w:r w:rsidR="006E0458" w:rsidRPr="00CE7205">
        <w:rPr>
          <w:rFonts w:ascii="Garamond" w:hAnsi="Garamond"/>
          <w:b/>
          <w:sz w:val="24"/>
          <w:highlight w:val="cyan"/>
          <w:u w:val="single"/>
        </w:rPr>
        <w:t>searching for a dream</w:t>
      </w:r>
      <w:r w:rsidR="006E0458" w:rsidRPr="00511662">
        <w:rPr>
          <w:rFonts w:ascii="Garamond" w:hAnsi="Garamond"/>
          <w:sz w:val="10"/>
          <w:szCs w:val="10"/>
          <w:highlight w:val="cyan"/>
        </w:rPr>
        <w:t>.</w:t>
      </w:r>
      <w:r w:rsidR="00511662" w:rsidRPr="00511662">
        <w:rPr>
          <w:rFonts w:ascii="Garamond" w:hAnsi="Garamond"/>
          <w:sz w:val="10"/>
          <w:szCs w:val="10"/>
        </w:rPr>
        <w:t xml:space="preserve">  </w:t>
      </w:r>
      <w:proofErr w:type="gramStart"/>
      <w:r w:rsidR="00511662" w:rsidRPr="00511662">
        <w:rPr>
          <w:rFonts w:ascii="Garamond" w:hAnsi="Garamond"/>
          <w:sz w:val="10"/>
          <w:szCs w:val="10"/>
        </w:rPr>
        <w:t>Vivienne Walt 06 award-winning foreign correspondent, based in Paris, who has written for TIME Magazine since 2003.</w:t>
      </w:r>
      <w:proofErr w:type="gramEnd"/>
      <w:r w:rsidR="00511662" w:rsidRPr="00511662">
        <w:rPr>
          <w:rFonts w:ascii="Garamond" w:hAnsi="Garamond"/>
          <w:sz w:val="10"/>
          <w:szCs w:val="10"/>
        </w:rPr>
        <w:t xml:space="preserve"> </w:t>
      </w:r>
      <w:proofErr w:type="gramStart"/>
      <w:r w:rsidR="00511662" w:rsidRPr="00511662">
        <w:rPr>
          <w:rFonts w:ascii="Garamond" w:hAnsi="Garamond"/>
          <w:sz w:val="10"/>
          <w:szCs w:val="10"/>
        </w:rPr>
        <w:t>won</w:t>
      </w:r>
      <w:proofErr w:type="gramEnd"/>
      <w:r w:rsidR="00511662" w:rsidRPr="00511662">
        <w:rPr>
          <w:rFonts w:ascii="Garamond" w:hAnsi="Garamond"/>
          <w:sz w:val="10"/>
          <w:szCs w:val="10"/>
        </w:rPr>
        <w:t xml:space="preserve"> the </w:t>
      </w:r>
      <w:proofErr w:type="spellStart"/>
      <w:r w:rsidR="00511662" w:rsidRPr="00511662">
        <w:rPr>
          <w:rFonts w:ascii="Garamond" w:hAnsi="Garamond"/>
          <w:sz w:val="10"/>
          <w:szCs w:val="10"/>
        </w:rPr>
        <w:t>ASTMH</w:t>
      </w:r>
      <w:proofErr w:type="spellEnd"/>
      <w:r w:rsidR="00511662" w:rsidRPr="00511662">
        <w:rPr>
          <w:rFonts w:ascii="Garamond" w:hAnsi="Garamond"/>
          <w:sz w:val="10"/>
          <w:szCs w:val="10"/>
        </w:rPr>
        <w:t xml:space="preserve"> Media Excellence award for her investigation into maternal mortality in Africa, and she was twice nominated for the Pulitzer for her work on Africa while a staff writer for Newsday. “Diamonds aren't forever” December 7 2006</w:t>
      </w:r>
    </w:p>
    <w:p w14:paraId="757A2E55" w14:textId="71D83859" w:rsidR="006E0458" w:rsidRPr="00AD767D" w:rsidRDefault="006E0458" w:rsidP="006E0458">
      <w:pPr>
        <w:spacing w:line="360" w:lineRule="auto"/>
        <w:jc w:val="both"/>
        <w:rPr>
          <w:rFonts w:ascii="Garamond" w:hAnsi="Garamond"/>
          <w:sz w:val="12"/>
          <w:szCs w:val="12"/>
        </w:rPr>
      </w:pPr>
    </w:p>
    <w:p w14:paraId="3D9940B3" w14:textId="4E756B9D" w:rsidR="006E0458" w:rsidRPr="004F2C30" w:rsidRDefault="00EC68B4" w:rsidP="00CB3ABF">
      <w:pPr>
        <w:spacing w:line="360" w:lineRule="auto"/>
        <w:jc w:val="both"/>
        <w:rPr>
          <w:rFonts w:ascii="Garamond" w:hAnsi="Garamond"/>
          <w:sz w:val="24"/>
        </w:rPr>
      </w:pPr>
      <w:r>
        <w:rPr>
          <w:rFonts w:ascii="Garamond" w:hAnsi="Garamond"/>
          <w:sz w:val="24"/>
        </w:rPr>
        <w:t xml:space="preserve">Despite my privilege I am using the debate space to create a medium that allows people, like </w:t>
      </w:r>
      <w:proofErr w:type="spellStart"/>
      <w:r>
        <w:rPr>
          <w:rFonts w:ascii="Garamond" w:hAnsi="Garamond"/>
          <w:sz w:val="24"/>
        </w:rPr>
        <w:t>Sahr</w:t>
      </w:r>
      <w:proofErr w:type="spellEnd"/>
      <w:r>
        <w:rPr>
          <w:rFonts w:ascii="Garamond" w:hAnsi="Garamond"/>
          <w:sz w:val="24"/>
        </w:rPr>
        <w:t xml:space="preserve">, to have a voice to speak of their oppression, where they previously had none.  The 1AC is an attempt to recognize the horrors that go with resource extraction in the real world and an attempt to </w:t>
      </w:r>
      <w:r w:rsidR="009C1CCC">
        <w:rPr>
          <w:rFonts w:ascii="Garamond" w:hAnsi="Garamond"/>
          <w:sz w:val="24"/>
        </w:rPr>
        <w:t xml:space="preserve">deconstruct both the debate round and the real world to create an inclusionary discourse that allows individuals to both recognize their privilege and combat oppression.   </w:t>
      </w:r>
    </w:p>
    <w:p w14:paraId="4B64A447" w14:textId="2C86E74E" w:rsidR="004064AF" w:rsidRDefault="001C1BB7" w:rsidP="006E0458">
      <w:pPr>
        <w:spacing w:line="360" w:lineRule="auto"/>
        <w:jc w:val="both"/>
        <w:rPr>
          <w:rFonts w:ascii="Garamond" w:hAnsi="Garamond"/>
          <w:sz w:val="24"/>
        </w:rPr>
      </w:pPr>
      <w:r>
        <w:rPr>
          <w:rFonts w:ascii="Garamond" w:hAnsi="Garamond"/>
          <w:sz w:val="24"/>
        </w:rPr>
        <w:t xml:space="preserve">Thus, I advocate that all countries in Africa that currently extract diamonds will crease all operations and institute an embargo on all diamond related trade. I reserve the right to clarify.  Only the plan solves – past attempts to monitor diamond mining, such as the Kimberly Process have failed.  While a post-fiat implementation of the policy doesn’t actually end the conflicts, the discussion of both narratives and solutions to the problem is uniquely valuable since it allows us to recognize both are part in the problem and the solution.  </w:t>
      </w:r>
      <w:proofErr w:type="spellStart"/>
      <w:r>
        <w:rPr>
          <w:rFonts w:ascii="Garamond" w:hAnsi="Garamond"/>
          <w:b/>
          <w:sz w:val="24"/>
        </w:rPr>
        <w:t>ASC</w:t>
      </w:r>
      <w:proofErr w:type="spellEnd"/>
      <w:r>
        <w:rPr>
          <w:rFonts w:ascii="Garamond" w:hAnsi="Garamond"/>
          <w:sz w:val="24"/>
        </w:rPr>
        <w:t xml:space="preserve"> explains, </w:t>
      </w:r>
    </w:p>
    <w:p w14:paraId="09792B7C" w14:textId="77777777" w:rsidR="00C77E18" w:rsidRPr="00C77E18" w:rsidRDefault="00C77E18" w:rsidP="006E0458">
      <w:pPr>
        <w:spacing w:line="360" w:lineRule="auto"/>
        <w:jc w:val="both"/>
        <w:rPr>
          <w:rFonts w:ascii="Garamond" w:hAnsi="Garamond"/>
          <w:sz w:val="10"/>
          <w:szCs w:val="10"/>
        </w:rPr>
      </w:pPr>
    </w:p>
    <w:p w14:paraId="423F86B5" w14:textId="77777777" w:rsidR="004064AF" w:rsidRPr="004064AF" w:rsidRDefault="00C77E18" w:rsidP="004064AF">
      <w:pPr>
        <w:spacing w:line="360" w:lineRule="auto"/>
        <w:jc w:val="both"/>
        <w:rPr>
          <w:rFonts w:ascii="Garamond" w:hAnsi="Garamond"/>
          <w:b/>
          <w:sz w:val="24"/>
          <w:u w:val="single"/>
        </w:rPr>
      </w:pPr>
      <w:r w:rsidRPr="00BE5BA8">
        <w:rPr>
          <w:rFonts w:ascii="Garamond" w:hAnsi="Garamond"/>
          <w:b/>
          <w:sz w:val="24"/>
          <w:highlight w:val="cyan"/>
          <w:u w:val="single"/>
        </w:rPr>
        <w:t>Given their beauty</w:t>
      </w:r>
      <w:r w:rsidRPr="00CF3293">
        <w:rPr>
          <w:rFonts w:ascii="Garamond" w:hAnsi="Garamond"/>
          <w:sz w:val="10"/>
          <w:szCs w:val="10"/>
        </w:rPr>
        <w:t xml:space="preserve">, their worth, and the joy they often bring as symbols of love, </w:t>
      </w:r>
      <w:r w:rsidRPr="00BE5BA8">
        <w:rPr>
          <w:rFonts w:ascii="Garamond" w:hAnsi="Garamond"/>
          <w:b/>
          <w:sz w:val="24"/>
          <w:highlight w:val="cyan"/>
          <w:u w:val="single"/>
        </w:rPr>
        <w:t>we have trouble understanding that</w:t>
      </w:r>
      <w:r w:rsidRPr="00BE5BA8">
        <w:rPr>
          <w:rFonts w:ascii="Garamond" w:hAnsi="Garamond"/>
          <w:sz w:val="24"/>
          <w:highlight w:val="cyan"/>
        </w:rPr>
        <w:t xml:space="preserve"> </w:t>
      </w:r>
      <w:r w:rsidRPr="00CF3293">
        <w:rPr>
          <w:rFonts w:ascii="Garamond" w:hAnsi="Garamond"/>
          <w:sz w:val="10"/>
          <w:szCs w:val="10"/>
        </w:rPr>
        <w:t xml:space="preserve">diamonds have caused great human suffering in parts of Africa. The </w:t>
      </w:r>
      <w:r w:rsidRPr="001E328C">
        <w:rPr>
          <w:rFonts w:ascii="Garamond" w:hAnsi="Garamond"/>
          <w:sz w:val="10"/>
          <w:szCs w:val="10"/>
        </w:rPr>
        <w:t>illegal mining and selling of</w:t>
      </w:r>
      <w:r w:rsidRPr="00CF0168">
        <w:rPr>
          <w:rFonts w:ascii="Garamond" w:hAnsi="Garamond"/>
          <w:b/>
          <w:sz w:val="24"/>
          <w:u w:val="single"/>
        </w:rPr>
        <w:t xml:space="preserve"> </w:t>
      </w:r>
      <w:r w:rsidRPr="00BE5BA8">
        <w:rPr>
          <w:rFonts w:ascii="Garamond" w:hAnsi="Garamond"/>
          <w:b/>
          <w:sz w:val="24"/>
          <w:highlight w:val="cyan"/>
          <w:u w:val="single"/>
        </w:rPr>
        <w:t>diamonds</w:t>
      </w:r>
      <w:r w:rsidRPr="00BE5BA8">
        <w:rPr>
          <w:rFonts w:ascii="Garamond" w:hAnsi="Garamond"/>
          <w:sz w:val="24"/>
          <w:highlight w:val="cyan"/>
        </w:rPr>
        <w:t xml:space="preserve"> </w:t>
      </w:r>
      <w:r w:rsidRPr="00CF3293">
        <w:rPr>
          <w:rFonts w:ascii="Garamond" w:hAnsi="Garamond"/>
          <w:sz w:val="10"/>
          <w:szCs w:val="10"/>
        </w:rPr>
        <w:t xml:space="preserve">by </w:t>
      </w:r>
      <w:r w:rsidRPr="00CF3293">
        <w:rPr>
          <w:rFonts w:ascii="Garamond" w:hAnsi="Garamond"/>
          <w:bCs/>
          <w:sz w:val="10"/>
          <w:szCs w:val="10"/>
        </w:rPr>
        <w:t>rebels </w:t>
      </w:r>
      <w:r w:rsidRPr="00CF3293">
        <w:rPr>
          <w:rFonts w:ascii="Garamond" w:hAnsi="Garamond"/>
          <w:sz w:val="10"/>
          <w:szCs w:val="10"/>
        </w:rPr>
        <w:t>(groups opposed to </w:t>
      </w:r>
      <w:r w:rsidRPr="00CF3293">
        <w:rPr>
          <w:rFonts w:ascii="Garamond" w:hAnsi="Garamond"/>
          <w:bCs/>
          <w:sz w:val="10"/>
          <w:szCs w:val="10"/>
        </w:rPr>
        <w:t>legitimate</w:t>
      </w:r>
      <w:r w:rsidRPr="00CF3293">
        <w:rPr>
          <w:rFonts w:ascii="Garamond" w:hAnsi="Garamond"/>
          <w:sz w:val="10"/>
          <w:szCs w:val="10"/>
        </w:rPr>
        <w:t xml:space="preserve"> governments) </w:t>
      </w:r>
      <w:r w:rsidRPr="00BE5BA8">
        <w:rPr>
          <w:rFonts w:ascii="Garamond" w:hAnsi="Garamond"/>
          <w:b/>
          <w:sz w:val="24"/>
          <w:highlight w:val="cyan"/>
          <w:u w:val="single"/>
        </w:rPr>
        <w:t>provide</w:t>
      </w:r>
      <w:r w:rsidRPr="001E328C">
        <w:rPr>
          <w:rFonts w:ascii="Garamond" w:hAnsi="Garamond"/>
          <w:sz w:val="10"/>
          <w:szCs w:val="10"/>
        </w:rPr>
        <w:t xml:space="preserve">s </w:t>
      </w:r>
      <w:r w:rsidRPr="00BE5BA8">
        <w:rPr>
          <w:rFonts w:ascii="Garamond" w:hAnsi="Garamond"/>
          <w:b/>
          <w:sz w:val="24"/>
          <w:highlight w:val="cyan"/>
          <w:u w:val="single"/>
        </w:rPr>
        <w:t>the money needed</w:t>
      </w:r>
      <w:r w:rsidRPr="00BE5BA8">
        <w:rPr>
          <w:rFonts w:ascii="Garamond" w:hAnsi="Garamond"/>
          <w:sz w:val="24"/>
          <w:highlight w:val="cyan"/>
        </w:rPr>
        <w:t xml:space="preserve"> </w:t>
      </w:r>
      <w:r w:rsidRPr="00CF3293">
        <w:rPr>
          <w:rFonts w:ascii="Garamond" w:hAnsi="Garamond"/>
          <w:sz w:val="10"/>
          <w:szCs w:val="10"/>
        </w:rPr>
        <w:t xml:space="preserve">to buy guns and other weapons, which are being used </w:t>
      </w:r>
      <w:r w:rsidRPr="001E328C">
        <w:rPr>
          <w:rFonts w:ascii="Garamond" w:hAnsi="Garamond"/>
          <w:sz w:val="10"/>
          <w:szCs w:val="10"/>
        </w:rPr>
        <w:t>not only</w:t>
      </w:r>
      <w:r w:rsidRPr="001E328C">
        <w:rPr>
          <w:rFonts w:ascii="Garamond" w:hAnsi="Garamond"/>
          <w:b/>
          <w:sz w:val="24"/>
          <w:u w:val="single"/>
        </w:rPr>
        <w:t xml:space="preserve"> </w:t>
      </w:r>
      <w:r w:rsidRPr="00BE5BA8">
        <w:rPr>
          <w:rFonts w:ascii="Garamond" w:hAnsi="Garamond"/>
          <w:b/>
          <w:sz w:val="24"/>
          <w:highlight w:val="cyan"/>
          <w:u w:val="single"/>
        </w:rPr>
        <w:t>to</w:t>
      </w:r>
      <w:r w:rsidR="001E328C">
        <w:rPr>
          <w:rFonts w:ascii="Garamond" w:hAnsi="Garamond"/>
          <w:b/>
          <w:sz w:val="24"/>
          <w:highlight w:val="cyan"/>
          <w:u w:val="single"/>
        </w:rPr>
        <w:t xml:space="preserve"> [form]</w:t>
      </w:r>
      <w:r w:rsidRPr="00BE5BA8">
        <w:rPr>
          <w:rFonts w:ascii="Garamond" w:hAnsi="Garamond"/>
          <w:b/>
          <w:sz w:val="24"/>
          <w:highlight w:val="cyan"/>
          <w:u w:val="single"/>
        </w:rPr>
        <w:t xml:space="preserve"> </w:t>
      </w:r>
      <w:r w:rsidRPr="001E328C">
        <w:rPr>
          <w:rFonts w:ascii="Garamond" w:hAnsi="Garamond"/>
          <w:sz w:val="10"/>
          <w:szCs w:val="10"/>
        </w:rPr>
        <w:t>fight</w:t>
      </w:r>
      <w:r w:rsidRPr="00CF0168">
        <w:rPr>
          <w:rFonts w:ascii="Garamond" w:hAnsi="Garamond"/>
          <w:b/>
          <w:sz w:val="24"/>
          <w:u w:val="single"/>
        </w:rPr>
        <w:t xml:space="preserve"> </w:t>
      </w:r>
      <w:r w:rsidRPr="001E328C">
        <w:rPr>
          <w:rFonts w:ascii="Garamond" w:hAnsi="Garamond"/>
          <w:sz w:val="10"/>
          <w:szCs w:val="10"/>
        </w:rPr>
        <w:t>against</w:t>
      </w:r>
      <w:r w:rsidRPr="00CF0168">
        <w:rPr>
          <w:rFonts w:ascii="Garamond" w:hAnsi="Garamond"/>
          <w:b/>
          <w:sz w:val="24"/>
          <w:u w:val="single"/>
        </w:rPr>
        <w:t xml:space="preserve"> </w:t>
      </w:r>
      <w:r w:rsidRPr="00BE5BA8">
        <w:rPr>
          <w:rFonts w:ascii="Garamond" w:hAnsi="Garamond"/>
          <w:b/>
          <w:sz w:val="24"/>
          <w:highlight w:val="cyan"/>
          <w:u w:val="single"/>
        </w:rPr>
        <w:t>armies</w:t>
      </w:r>
      <w:r w:rsidR="001E328C">
        <w:rPr>
          <w:rFonts w:ascii="Garamond" w:hAnsi="Garamond"/>
          <w:b/>
          <w:sz w:val="24"/>
          <w:highlight w:val="cyan"/>
          <w:u w:val="single"/>
        </w:rPr>
        <w:t xml:space="preserve"> [and]</w:t>
      </w:r>
      <w:r w:rsidRPr="00BE5BA8">
        <w:rPr>
          <w:rFonts w:ascii="Garamond" w:hAnsi="Garamond"/>
          <w:b/>
          <w:sz w:val="24"/>
          <w:highlight w:val="cyan"/>
          <w:u w:val="single"/>
        </w:rPr>
        <w:t xml:space="preserve">, </w:t>
      </w:r>
      <w:r w:rsidRPr="001E328C">
        <w:rPr>
          <w:rFonts w:ascii="Garamond" w:hAnsi="Garamond"/>
          <w:sz w:val="10"/>
          <w:szCs w:val="10"/>
        </w:rPr>
        <w:t>but</w:t>
      </w:r>
      <w:r w:rsidRPr="00CF0168">
        <w:rPr>
          <w:rFonts w:ascii="Garamond" w:hAnsi="Garamond"/>
          <w:sz w:val="24"/>
        </w:rPr>
        <w:t xml:space="preserve"> </w:t>
      </w:r>
      <w:r w:rsidRPr="00CF3293">
        <w:rPr>
          <w:rFonts w:ascii="Garamond" w:hAnsi="Garamond"/>
          <w:sz w:val="10"/>
          <w:szCs w:val="10"/>
        </w:rPr>
        <w:t xml:space="preserve">to </w:t>
      </w:r>
      <w:r w:rsidRPr="00BE5BA8">
        <w:rPr>
          <w:rFonts w:ascii="Garamond" w:hAnsi="Garamond"/>
          <w:b/>
          <w:sz w:val="24"/>
          <w:highlight w:val="cyan"/>
          <w:u w:val="single"/>
        </w:rPr>
        <w:t>kill</w:t>
      </w:r>
      <w:r w:rsidRPr="00BE5BA8">
        <w:rPr>
          <w:rFonts w:ascii="Garamond" w:hAnsi="Garamond"/>
          <w:sz w:val="24"/>
          <w:highlight w:val="cyan"/>
        </w:rPr>
        <w:t xml:space="preserve"> </w:t>
      </w:r>
      <w:r w:rsidRPr="00CF3293">
        <w:rPr>
          <w:rFonts w:ascii="Garamond" w:hAnsi="Garamond"/>
          <w:sz w:val="10"/>
          <w:szCs w:val="10"/>
        </w:rPr>
        <w:t xml:space="preserve">and injury </w:t>
      </w:r>
      <w:r w:rsidRPr="00BE5BA8">
        <w:rPr>
          <w:rFonts w:ascii="Garamond" w:hAnsi="Garamond"/>
          <w:b/>
          <w:sz w:val="24"/>
          <w:highlight w:val="cyan"/>
          <w:u w:val="single"/>
        </w:rPr>
        <w:t>innocent </w:t>
      </w:r>
      <w:r w:rsidRPr="00BE5BA8">
        <w:rPr>
          <w:rFonts w:ascii="Garamond" w:hAnsi="Garamond"/>
          <w:b/>
          <w:bCs/>
          <w:sz w:val="24"/>
          <w:highlight w:val="cyan"/>
          <w:u w:val="single"/>
        </w:rPr>
        <w:t>civilians</w:t>
      </w:r>
      <w:r w:rsidRPr="00CF3293">
        <w:rPr>
          <w:rFonts w:ascii="Garamond" w:hAnsi="Garamond"/>
          <w:sz w:val="10"/>
          <w:szCs w:val="10"/>
        </w:rPr>
        <w:t xml:space="preserve">, many of whom are children. Much of what we </w:t>
      </w:r>
      <w:r w:rsidRPr="001E328C">
        <w:rPr>
          <w:rFonts w:ascii="Garamond" w:hAnsi="Garamond"/>
          <w:sz w:val="10"/>
          <w:szCs w:val="10"/>
        </w:rPr>
        <w:t>North Americans</w:t>
      </w:r>
      <w:r w:rsidRPr="00CF0168">
        <w:rPr>
          <w:rFonts w:ascii="Garamond" w:hAnsi="Garamond"/>
          <w:sz w:val="24"/>
        </w:rPr>
        <w:t xml:space="preserve"> </w:t>
      </w:r>
      <w:r w:rsidRPr="00CF3293">
        <w:rPr>
          <w:rFonts w:ascii="Garamond" w:hAnsi="Garamond"/>
          <w:sz w:val="10"/>
          <w:szCs w:val="10"/>
        </w:rPr>
        <w:t xml:space="preserve">read about Africa or see on the TV news relates to violence and suffering in less than a dozen countries in Africa. </w:t>
      </w:r>
      <w:r w:rsidRPr="001E328C">
        <w:rPr>
          <w:rFonts w:ascii="Garamond" w:hAnsi="Garamond"/>
          <w:b/>
          <w:sz w:val="24"/>
          <w:highlight w:val="cyan"/>
          <w:u w:val="single"/>
        </w:rPr>
        <w:t>We</w:t>
      </w:r>
      <w:r w:rsidRPr="001E328C">
        <w:rPr>
          <w:rFonts w:ascii="Garamond" w:hAnsi="Garamond"/>
          <w:sz w:val="10"/>
          <w:szCs w:val="10"/>
          <w:highlight w:val="cyan"/>
          <w:u w:val="single"/>
        </w:rPr>
        <w:t xml:space="preserve"> </w:t>
      </w:r>
      <w:r w:rsidRPr="001E328C">
        <w:rPr>
          <w:rFonts w:ascii="Garamond" w:hAnsi="Garamond"/>
          <w:b/>
          <w:sz w:val="24"/>
          <w:highlight w:val="cyan"/>
          <w:u w:val="single"/>
        </w:rPr>
        <w:t>are often not given the opportunity</w:t>
      </w:r>
      <w:r w:rsidRPr="001E328C">
        <w:rPr>
          <w:rFonts w:ascii="Garamond" w:hAnsi="Garamond"/>
          <w:sz w:val="24"/>
          <w:highlight w:val="cyan"/>
          <w:u w:val="single"/>
        </w:rPr>
        <w:t xml:space="preserve"> </w:t>
      </w:r>
      <w:r w:rsidRPr="001E328C">
        <w:rPr>
          <w:rFonts w:ascii="Garamond" w:hAnsi="Garamond"/>
          <w:b/>
          <w:sz w:val="24"/>
          <w:highlight w:val="cyan"/>
          <w:u w:val="single"/>
        </w:rPr>
        <w:t>to</w:t>
      </w:r>
      <w:r w:rsidRPr="001E328C">
        <w:rPr>
          <w:rFonts w:ascii="Garamond" w:hAnsi="Garamond"/>
          <w:sz w:val="24"/>
          <w:highlight w:val="cyan"/>
        </w:rPr>
        <w:t xml:space="preserve"> </w:t>
      </w:r>
      <w:r w:rsidRPr="00CF3293">
        <w:rPr>
          <w:rFonts w:ascii="Garamond" w:hAnsi="Garamond"/>
          <w:sz w:val="10"/>
          <w:szCs w:val="10"/>
        </w:rPr>
        <w:t xml:space="preserve">read, see, or </w:t>
      </w:r>
      <w:r w:rsidRPr="001E328C">
        <w:rPr>
          <w:rFonts w:ascii="Garamond" w:hAnsi="Garamond"/>
          <w:b/>
          <w:sz w:val="24"/>
          <w:highlight w:val="cyan"/>
          <w:u w:val="single"/>
        </w:rPr>
        <w:t>hear</w:t>
      </w:r>
      <w:r w:rsidRPr="001E328C">
        <w:rPr>
          <w:rFonts w:ascii="Garamond" w:hAnsi="Garamond"/>
          <w:sz w:val="24"/>
          <w:highlight w:val="cyan"/>
          <w:u w:val="single"/>
        </w:rPr>
        <w:t xml:space="preserve"> </w:t>
      </w:r>
      <w:r w:rsidRPr="001E328C">
        <w:rPr>
          <w:rFonts w:ascii="Garamond" w:hAnsi="Garamond"/>
          <w:b/>
          <w:sz w:val="24"/>
          <w:highlight w:val="cyan"/>
          <w:u w:val="single"/>
        </w:rPr>
        <w:t>about</w:t>
      </w:r>
      <w:r w:rsidRPr="001E328C">
        <w:rPr>
          <w:rFonts w:ascii="Garamond" w:hAnsi="Garamond"/>
          <w:sz w:val="24"/>
          <w:highlight w:val="cyan"/>
        </w:rPr>
        <w:t xml:space="preserve"> </w:t>
      </w:r>
      <w:r w:rsidRPr="00CF3293">
        <w:rPr>
          <w:rFonts w:ascii="Garamond" w:hAnsi="Garamond"/>
          <w:sz w:val="10"/>
          <w:szCs w:val="10"/>
        </w:rPr>
        <w:t xml:space="preserve">the nearly 40 countries in </w:t>
      </w:r>
      <w:proofErr w:type="gramStart"/>
      <w:r w:rsidRPr="001E328C">
        <w:rPr>
          <w:rFonts w:ascii="Garamond" w:hAnsi="Garamond"/>
          <w:b/>
          <w:sz w:val="24"/>
          <w:highlight w:val="cyan"/>
          <w:u w:val="single"/>
        </w:rPr>
        <w:t>Africa</w:t>
      </w:r>
      <w:r w:rsidR="00CF3293" w:rsidRPr="001E328C">
        <w:rPr>
          <w:rFonts w:ascii="Garamond" w:hAnsi="Garamond"/>
          <w:b/>
          <w:sz w:val="24"/>
          <w:highlight w:val="cyan"/>
          <w:u w:val="single"/>
        </w:rPr>
        <w:t>[</w:t>
      </w:r>
      <w:proofErr w:type="gramEnd"/>
      <w:r w:rsidR="00CF3293" w:rsidRPr="001E328C">
        <w:rPr>
          <w:rFonts w:ascii="Garamond" w:hAnsi="Garamond"/>
          <w:b/>
          <w:sz w:val="24"/>
          <w:highlight w:val="cyan"/>
          <w:u w:val="single"/>
        </w:rPr>
        <w:t>n]</w:t>
      </w:r>
      <w:r w:rsidRPr="00CF0168">
        <w:rPr>
          <w:rFonts w:ascii="Garamond" w:hAnsi="Garamond"/>
          <w:sz w:val="24"/>
        </w:rPr>
        <w:t xml:space="preserve"> </w:t>
      </w:r>
      <w:r w:rsidRPr="00CF3293">
        <w:rPr>
          <w:rFonts w:ascii="Garamond" w:hAnsi="Garamond"/>
          <w:sz w:val="10"/>
          <w:szCs w:val="10"/>
        </w:rPr>
        <w:t>which are not suffering from civil wars and violence. When we concentrate on stories of</w:t>
      </w:r>
      <w:r w:rsidRPr="00CF0168">
        <w:rPr>
          <w:rFonts w:ascii="Garamond" w:hAnsi="Garamond"/>
          <w:sz w:val="24"/>
        </w:rPr>
        <w:t xml:space="preserve"> </w:t>
      </w:r>
      <w:r w:rsidRPr="001E328C">
        <w:rPr>
          <w:rFonts w:ascii="Garamond" w:hAnsi="Garamond"/>
          <w:sz w:val="10"/>
          <w:szCs w:val="10"/>
        </w:rPr>
        <w:t>war and</w:t>
      </w:r>
      <w:r w:rsidRPr="00CF3293">
        <w:rPr>
          <w:rFonts w:ascii="Garamond" w:hAnsi="Garamond"/>
          <w:b/>
          <w:sz w:val="24"/>
          <w:u w:val="single"/>
        </w:rPr>
        <w:t xml:space="preserve"> </w:t>
      </w:r>
      <w:r w:rsidRPr="001E328C">
        <w:rPr>
          <w:rFonts w:ascii="Garamond" w:hAnsi="Garamond"/>
          <w:b/>
          <w:sz w:val="24"/>
          <w:highlight w:val="cyan"/>
          <w:u w:val="single"/>
        </w:rPr>
        <w:t>violence, we should try to find out as much as we can</w:t>
      </w:r>
      <w:r w:rsidRPr="001E328C">
        <w:rPr>
          <w:rFonts w:ascii="Garamond" w:hAnsi="Garamond"/>
          <w:sz w:val="24"/>
          <w:highlight w:val="cyan"/>
        </w:rPr>
        <w:t xml:space="preserve"> </w:t>
      </w:r>
      <w:r w:rsidRPr="00CF3293">
        <w:rPr>
          <w:rFonts w:ascii="Garamond" w:hAnsi="Garamond"/>
          <w:sz w:val="10"/>
          <w:szCs w:val="10"/>
        </w:rPr>
        <w:t>about the situation</w:t>
      </w:r>
      <w:r w:rsidRPr="00CF0168">
        <w:rPr>
          <w:rFonts w:ascii="Garamond" w:hAnsi="Garamond"/>
          <w:sz w:val="24"/>
        </w:rPr>
        <w:t xml:space="preserve"> </w:t>
      </w:r>
      <w:r w:rsidRPr="001E328C">
        <w:rPr>
          <w:rFonts w:ascii="Garamond" w:hAnsi="Garamond"/>
          <w:b/>
          <w:sz w:val="24"/>
          <w:highlight w:val="cyan"/>
          <w:u w:val="single"/>
        </w:rPr>
        <w:t>in order</w:t>
      </w:r>
      <w:r w:rsidR="001E328C">
        <w:rPr>
          <w:rFonts w:ascii="Garamond" w:hAnsi="Garamond"/>
          <w:b/>
          <w:sz w:val="24"/>
          <w:highlight w:val="cyan"/>
          <w:u w:val="single"/>
        </w:rPr>
        <w:t xml:space="preserve"> [to]</w:t>
      </w:r>
      <w:r w:rsidRPr="001E328C">
        <w:rPr>
          <w:rFonts w:ascii="Garamond" w:hAnsi="Garamond"/>
          <w:b/>
          <w:sz w:val="24"/>
          <w:highlight w:val="cyan"/>
          <w:u w:val="single"/>
        </w:rPr>
        <w:t xml:space="preserve"> better understand</w:t>
      </w:r>
      <w:r w:rsidRPr="001E328C">
        <w:rPr>
          <w:rFonts w:ascii="Garamond" w:hAnsi="Garamond"/>
          <w:sz w:val="24"/>
          <w:highlight w:val="cyan"/>
        </w:rPr>
        <w:t xml:space="preserve"> </w:t>
      </w:r>
      <w:r w:rsidRPr="00CF3293">
        <w:rPr>
          <w:rFonts w:ascii="Garamond" w:hAnsi="Garamond"/>
          <w:sz w:val="10"/>
          <w:szCs w:val="10"/>
        </w:rPr>
        <w:t>the reasons for the conflict, including</w:t>
      </w:r>
      <w:r w:rsidRPr="00CF0168">
        <w:rPr>
          <w:rFonts w:ascii="Garamond" w:hAnsi="Garamond"/>
          <w:sz w:val="24"/>
        </w:rPr>
        <w:t xml:space="preserve"> </w:t>
      </w:r>
      <w:r w:rsidRPr="001E328C">
        <w:rPr>
          <w:rFonts w:ascii="Garamond" w:hAnsi="Garamond"/>
          <w:b/>
          <w:sz w:val="24"/>
          <w:highlight w:val="cyan"/>
          <w:u w:val="single"/>
        </w:rPr>
        <w:t>ways</w:t>
      </w:r>
      <w:r w:rsidRPr="001E328C">
        <w:rPr>
          <w:rFonts w:ascii="Garamond" w:hAnsi="Garamond"/>
          <w:sz w:val="24"/>
          <w:highlight w:val="cyan"/>
        </w:rPr>
        <w:t xml:space="preserve"> </w:t>
      </w:r>
      <w:r w:rsidRPr="00CF3293">
        <w:rPr>
          <w:rFonts w:ascii="Garamond" w:hAnsi="Garamond"/>
          <w:sz w:val="10"/>
          <w:szCs w:val="10"/>
        </w:rPr>
        <w:t>in which</w:t>
      </w:r>
      <w:r w:rsidRPr="00CF0168">
        <w:rPr>
          <w:rFonts w:ascii="Garamond" w:hAnsi="Garamond"/>
          <w:sz w:val="24"/>
        </w:rPr>
        <w:t xml:space="preserve"> </w:t>
      </w:r>
      <w:r w:rsidRPr="001E328C">
        <w:rPr>
          <w:rFonts w:ascii="Garamond" w:hAnsi="Garamond"/>
          <w:b/>
          <w:sz w:val="24"/>
          <w:highlight w:val="cyan"/>
          <w:u w:val="single"/>
        </w:rPr>
        <w:t>we,</w:t>
      </w:r>
      <w:r w:rsidRPr="00CF3293">
        <w:rPr>
          <w:rFonts w:ascii="Garamond" w:hAnsi="Garamond"/>
          <w:b/>
          <w:sz w:val="24"/>
          <w:u w:val="single"/>
        </w:rPr>
        <w:t xml:space="preserve"> </w:t>
      </w:r>
      <w:r w:rsidRPr="001E328C">
        <w:rPr>
          <w:rFonts w:ascii="Garamond" w:hAnsi="Garamond"/>
          <w:sz w:val="10"/>
          <w:szCs w:val="10"/>
        </w:rPr>
        <w:t>North Americans,</w:t>
      </w:r>
      <w:r w:rsidRPr="00CF0168">
        <w:rPr>
          <w:rFonts w:ascii="Garamond" w:hAnsi="Garamond"/>
          <w:sz w:val="24"/>
        </w:rPr>
        <w:t xml:space="preserve"> </w:t>
      </w:r>
      <w:r w:rsidRPr="00CF3293">
        <w:rPr>
          <w:rFonts w:ascii="Garamond" w:hAnsi="Garamond"/>
          <w:sz w:val="10"/>
          <w:szCs w:val="10"/>
        </w:rPr>
        <w:t>through what we buy and value,</w:t>
      </w:r>
      <w:r w:rsidRPr="00CF0168">
        <w:rPr>
          <w:rFonts w:ascii="Garamond" w:hAnsi="Garamond"/>
          <w:sz w:val="24"/>
        </w:rPr>
        <w:t xml:space="preserve"> </w:t>
      </w:r>
      <w:r w:rsidRPr="001E328C">
        <w:rPr>
          <w:rFonts w:ascii="Garamond" w:hAnsi="Garamond"/>
          <w:b/>
          <w:sz w:val="24"/>
          <w:highlight w:val="cyan"/>
          <w:u w:val="single"/>
        </w:rPr>
        <w:t>may be contributing to these conflicts, and how</w:t>
      </w:r>
      <w:r w:rsidRPr="001E328C">
        <w:rPr>
          <w:rFonts w:ascii="Garamond" w:hAnsi="Garamond"/>
          <w:sz w:val="24"/>
          <w:highlight w:val="cyan"/>
        </w:rPr>
        <w:t xml:space="preserve"> </w:t>
      </w:r>
      <w:r w:rsidRPr="00CF3293">
        <w:rPr>
          <w:rFonts w:ascii="Garamond" w:hAnsi="Garamond"/>
          <w:sz w:val="10"/>
          <w:szCs w:val="10"/>
        </w:rPr>
        <w:t>through our governments and relief organizations,</w:t>
      </w:r>
      <w:r w:rsidRPr="00CF0168">
        <w:rPr>
          <w:rFonts w:ascii="Garamond" w:hAnsi="Garamond"/>
          <w:sz w:val="24"/>
        </w:rPr>
        <w:t xml:space="preserve"> </w:t>
      </w:r>
      <w:r w:rsidRPr="001E328C">
        <w:rPr>
          <w:rFonts w:ascii="Garamond" w:hAnsi="Garamond"/>
          <w:b/>
          <w:sz w:val="24"/>
          <w:highlight w:val="cyan"/>
          <w:u w:val="single"/>
        </w:rPr>
        <w:t>we might</w:t>
      </w:r>
      <w:r w:rsidRPr="00CF0168">
        <w:rPr>
          <w:rFonts w:ascii="Garamond" w:hAnsi="Garamond"/>
          <w:sz w:val="24"/>
        </w:rPr>
        <w:t xml:space="preserve"> </w:t>
      </w:r>
      <w:r w:rsidRPr="00CF3293">
        <w:rPr>
          <w:rFonts w:ascii="Garamond" w:hAnsi="Garamond"/>
          <w:sz w:val="10"/>
          <w:szCs w:val="10"/>
        </w:rPr>
        <w:t>also</w:t>
      </w:r>
      <w:r w:rsidRPr="00CF0168">
        <w:rPr>
          <w:rFonts w:ascii="Garamond" w:hAnsi="Garamond"/>
          <w:sz w:val="24"/>
        </w:rPr>
        <w:t xml:space="preserve"> </w:t>
      </w:r>
      <w:r w:rsidRPr="001E328C">
        <w:rPr>
          <w:rFonts w:ascii="Garamond" w:hAnsi="Garamond"/>
          <w:b/>
          <w:sz w:val="24"/>
          <w:highlight w:val="cyan"/>
          <w:u w:val="single"/>
        </w:rPr>
        <w:t>contribute to a solution</w:t>
      </w:r>
      <w:r w:rsidRPr="001E328C">
        <w:rPr>
          <w:rFonts w:ascii="Garamond" w:hAnsi="Garamond"/>
          <w:sz w:val="24"/>
          <w:highlight w:val="cyan"/>
        </w:rPr>
        <w:t xml:space="preserve"> </w:t>
      </w:r>
      <w:r w:rsidRPr="00CF3293">
        <w:rPr>
          <w:rFonts w:ascii="Garamond" w:hAnsi="Garamond"/>
          <w:sz w:val="10"/>
          <w:szCs w:val="10"/>
        </w:rPr>
        <w:t>to the conflicts.</w:t>
      </w:r>
      <w:r w:rsidRPr="00CF0168">
        <w:rPr>
          <w:rFonts w:ascii="Garamond" w:hAnsi="Garamond"/>
          <w:sz w:val="24"/>
        </w:rPr>
        <w:t xml:space="preserve"> </w:t>
      </w:r>
      <w:r w:rsidRPr="001E328C">
        <w:rPr>
          <w:rFonts w:ascii="Garamond" w:hAnsi="Garamond"/>
          <w:b/>
          <w:sz w:val="24"/>
          <w:highlight w:val="cyan"/>
          <w:u w:val="single"/>
        </w:rPr>
        <w:t xml:space="preserve">In </w:t>
      </w:r>
      <w:r w:rsidRPr="00CF3293">
        <w:rPr>
          <w:rFonts w:ascii="Garamond" w:hAnsi="Garamond"/>
          <w:sz w:val="10"/>
          <w:szCs w:val="10"/>
        </w:rPr>
        <w:t>this African current events feature, we are going to focus on one of three violent regional conflicts in</w:t>
      </w:r>
      <w:r w:rsidRPr="00CF0168">
        <w:rPr>
          <w:rFonts w:ascii="Garamond" w:hAnsi="Garamond"/>
          <w:sz w:val="24"/>
        </w:rPr>
        <w:t xml:space="preserve"> </w:t>
      </w:r>
      <w:r w:rsidRPr="001E328C">
        <w:rPr>
          <w:rFonts w:ascii="Garamond" w:hAnsi="Garamond"/>
          <w:b/>
          <w:sz w:val="24"/>
          <w:highlight w:val="cyan"/>
          <w:u w:val="single"/>
        </w:rPr>
        <w:t xml:space="preserve">Africa </w:t>
      </w:r>
      <w:r w:rsidRPr="00CF3293">
        <w:rPr>
          <w:rFonts w:ascii="Garamond" w:hAnsi="Garamond"/>
          <w:sz w:val="10"/>
          <w:szCs w:val="10"/>
        </w:rPr>
        <w:t>in which diamonds play an important role. This is the conflict in Sierra Leone. However, before looking at Sierra Leone it is important to point out that diamonds continue to affect conflicts in two other African countries: Angola, and the Democratic Republic of the Congo. All three conflicts share several common factors: First, well organized </w:t>
      </w:r>
      <w:r w:rsidRPr="001E328C">
        <w:rPr>
          <w:rFonts w:ascii="Garamond" w:hAnsi="Garamond"/>
          <w:b/>
          <w:bCs/>
          <w:sz w:val="24"/>
          <w:highlight w:val="cyan"/>
          <w:u w:val="single"/>
        </w:rPr>
        <w:t>rebel groups</w:t>
      </w:r>
      <w:r w:rsidRPr="00CF3293">
        <w:rPr>
          <w:rFonts w:ascii="Garamond" w:hAnsi="Garamond"/>
          <w:sz w:val="10"/>
          <w:szCs w:val="10"/>
        </w:rPr>
        <w:t>, often with support from neighboring countries and sometimes our own government,</w:t>
      </w:r>
      <w:r w:rsidRPr="00CF0168">
        <w:rPr>
          <w:rFonts w:ascii="Garamond" w:hAnsi="Garamond"/>
          <w:sz w:val="24"/>
        </w:rPr>
        <w:t xml:space="preserve"> </w:t>
      </w:r>
      <w:r w:rsidRPr="001E328C">
        <w:rPr>
          <w:rFonts w:ascii="Garamond" w:hAnsi="Garamond"/>
          <w:sz w:val="10"/>
          <w:szCs w:val="10"/>
        </w:rPr>
        <w:t xml:space="preserve">are fighting against governments </w:t>
      </w:r>
      <w:r w:rsidRPr="00CF3293">
        <w:rPr>
          <w:rFonts w:ascii="Garamond" w:hAnsi="Garamond"/>
          <w:sz w:val="10"/>
          <w:szCs w:val="10"/>
        </w:rPr>
        <w:t>which are recognized by the </w:t>
      </w:r>
      <w:r w:rsidRPr="00CF3293">
        <w:rPr>
          <w:rFonts w:ascii="Garamond" w:hAnsi="Garamond"/>
          <w:bCs/>
          <w:sz w:val="10"/>
          <w:szCs w:val="10"/>
        </w:rPr>
        <w:t>United Nations</w:t>
      </w:r>
      <w:r w:rsidRPr="00CF3293">
        <w:rPr>
          <w:rFonts w:ascii="Garamond" w:hAnsi="Garamond"/>
          <w:sz w:val="10"/>
          <w:szCs w:val="10"/>
        </w:rPr>
        <w:t xml:space="preserve"> and the </w:t>
      </w:r>
      <w:r w:rsidRPr="00CF3293">
        <w:rPr>
          <w:rFonts w:ascii="Garamond" w:hAnsi="Garamond"/>
          <w:bCs/>
          <w:sz w:val="10"/>
          <w:szCs w:val="10"/>
        </w:rPr>
        <w:t>Organization of African Unity</w:t>
      </w:r>
      <w:r w:rsidRPr="00CF3293">
        <w:rPr>
          <w:rFonts w:ascii="Garamond" w:hAnsi="Garamond"/>
          <w:sz w:val="10"/>
          <w:szCs w:val="10"/>
        </w:rPr>
        <w:t> to be legitimate governments. Second, these rebel forces often</w:t>
      </w:r>
      <w:r w:rsidRPr="00CF0168">
        <w:rPr>
          <w:rFonts w:ascii="Garamond" w:hAnsi="Garamond"/>
          <w:sz w:val="24"/>
        </w:rPr>
        <w:t xml:space="preserve"> </w:t>
      </w:r>
      <w:r w:rsidRPr="001E328C">
        <w:rPr>
          <w:rFonts w:ascii="Garamond" w:hAnsi="Garamond"/>
          <w:b/>
          <w:sz w:val="24"/>
          <w:highlight w:val="cyan"/>
          <w:u w:val="single"/>
        </w:rPr>
        <w:t xml:space="preserve">use extreme forms of violence against local populations </w:t>
      </w:r>
      <w:r w:rsidRPr="00CF3293">
        <w:rPr>
          <w:rFonts w:ascii="Garamond" w:hAnsi="Garamond"/>
          <w:sz w:val="10"/>
          <w:szCs w:val="10"/>
        </w:rPr>
        <w:t>in their struggle for power. Third, </w:t>
      </w:r>
      <w:r w:rsidRPr="00CF3293">
        <w:rPr>
          <w:rFonts w:ascii="Garamond" w:hAnsi="Garamond"/>
          <w:bCs/>
          <w:sz w:val="10"/>
          <w:szCs w:val="10"/>
        </w:rPr>
        <w:t>state controlled armies</w:t>
      </w:r>
      <w:r w:rsidRPr="00CF3293">
        <w:rPr>
          <w:rFonts w:ascii="Garamond" w:hAnsi="Garamond"/>
          <w:sz w:val="10"/>
          <w:szCs w:val="10"/>
        </w:rPr>
        <w:t> often engage in similar </w:t>
      </w:r>
      <w:r w:rsidRPr="00CF3293">
        <w:rPr>
          <w:rFonts w:ascii="Garamond" w:hAnsi="Garamond"/>
          <w:bCs/>
          <w:sz w:val="10"/>
          <w:szCs w:val="10"/>
        </w:rPr>
        <w:t>human rights violation</w:t>
      </w:r>
      <w:r w:rsidRPr="00CF3293">
        <w:rPr>
          <w:rFonts w:ascii="Garamond" w:hAnsi="Garamond"/>
          <w:sz w:val="10"/>
          <w:szCs w:val="10"/>
        </w:rPr>
        <w:t> attempts to keep rebels at bay. Finally,</w:t>
      </w:r>
      <w:r w:rsidRPr="00CF0168">
        <w:rPr>
          <w:rFonts w:ascii="Garamond" w:hAnsi="Garamond"/>
          <w:sz w:val="24"/>
        </w:rPr>
        <w:t xml:space="preserve"> </w:t>
      </w:r>
      <w:r w:rsidRPr="001E328C">
        <w:rPr>
          <w:rFonts w:ascii="Garamond" w:hAnsi="Garamond"/>
          <w:sz w:val="10"/>
          <w:szCs w:val="10"/>
        </w:rPr>
        <w:t>the illegal mining and sale of</w:t>
      </w:r>
      <w:r w:rsidRPr="00CF3293">
        <w:rPr>
          <w:rFonts w:ascii="Garamond" w:hAnsi="Garamond"/>
          <w:b/>
          <w:sz w:val="24"/>
          <w:u w:val="single"/>
        </w:rPr>
        <w:t xml:space="preserve"> </w:t>
      </w:r>
      <w:r w:rsidRPr="001E328C">
        <w:rPr>
          <w:rFonts w:ascii="Garamond" w:hAnsi="Garamond"/>
          <w:b/>
          <w:sz w:val="24"/>
          <w:highlight w:val="cyan"/>
          <w:u w:val="single"/>
        </w:rPr>
        <w:t xml:space="preserve">diamonds enable </w:t>
      </w:r>
      <w:r w:rsidRPr="00CF3293">
        <w:rPr>
          <w:rFonts w:ascii="Garamond" w:hAnsi="Garamond"/>
          <w:sz w:val="10"/>
          <w:szCs w:val="10"/>
        </w:rPr>
        <w:t>rebel</w:t>
      </w:r>
      <w:r w:rsidRPr="00CF0168">
        <w:rPr>
          <w:rFonts w:ascii="Garamond" w:hAnsi="Garamond"/>
          <w:sz w:val="24"/>
        </w:rPr>
        <w:t xml:space="preserve"> </w:t>
      </w:r>
      <w:r w:rsidRPr="001E328C">
        <w:rPr>
          <w:rFonts w:ascii="Garamond" w:hAnsi="Garamond"/>
          <w:b/>
          <w:sz w:val="24"/>
          <w:highlight w:val="cyan"/>
          <w:u w:val="single"/>
        </w:rPr>
        <w:t xml:space="preserve">forces to purchase weapons </w:t>
      </w:r>
      <w:r w:rsidRPr="00CF3293">
        <w:rPr>
          <w:rFonts w:ascii="Garamond" w:hAnsi="Garamond"/>
          <w:sz w:val="10"/>
          <w:szCs w:val="10"/>
        </w:rPr>
        <w:t>and ammunition.</w:t>
      </w:r>
      <w:r w:rsidRPr="00CF0168">
        <w:rPr>
          <w:rFonts w:ascii="Garamond" w:hAnsi="Garamond"/>
          <w:sz w:val="24"/>
        </w:rPr>
        <w:t xml:space="preserve"> </w:t>
      </w:r>
      <w:r w:rsidRPr="001E328C">
        <w:rPr>
          <w:rFonts w:ascii="Garamond" w:hAnsi="Garamond"/>
          <w:b/>
          <w:sz w:val="24"/>
          <w:highlight w:val="cyan"/>
          <w:u w:val="single"/>
        </w:rPr>
        <w:t>These diamonds are sold</w:t>
      </w:r>
      <w:r w:rsidRPr="001E328C">
        <w:rPr>
          <w:rFonts w:ascii="Garamond" w:hAnsi="Garamond"/>
          <w:b/>
          <w:sz w:val="10"/>
          <w:szCs w:val="10"/>
          <w:highlight w:val="cyan"/>
          <w:u w:val="single"/>
        </w:rPr>
        <w:t xml:space="preserve">, </w:t>
      </w:r>
      <w:r w:rsidRPr="00CF3293">
        <w:rPr>
          <w:rFonts w:ascii="Garamond" w:hAnsi="Garamond"/>
          <w:sz w:val="10"/>
          <w:szCs w:val="10"/>
        </w:rPr>
        <w:t>often without our knowledge,</w:t>
      </w:r>
      <w:r w:rsidRPr="00CF0168">
        <w:rPr>
          <w:rFonts w:ascii="Garamond" w:hAnsi="Garamond"/>
          <w:sz w:val="24"/>
        </w:rPr>
        <w:t xml:space="preserve"> </w:t>
      </w:r>
      <w:r w:rsidRPr="001E328C">
        <w:rPr>
          <w:rFonts w:ascii="Garamond" w:hAnsi="Garamond"/>
          <w:b/>
          <w:sz w:val="24"/>
          <w:highlight w:val="cyan"/>
          <w:u w:val="single"/>
        </w:rPr>
        <w:t>in</w:t>
      </w:r>
      <w:r w:rsidR="00CF3293" w:rsidRPr="001E328C">
        <w:rPr>
          <w:rFonts w:ascii="Garamond" w:hAnsi="Garamond"/>
          <w:b/>
          <w:sz w:val="24"/>
          <w:highlight w:val="cyan"/>
          <w:u w:val="single"/>
        </w:rPr>
        <w:t xml:space="preserve"> [Western]</w:t>
      </w:r>
      <w:r w:rsidRPr="001E328C">
        <w:rPr>
          <w:rFonts w:ascii="Garamond" w:hAnsi="Garamond"/>
          <w:b/>
          <w:sz w:val="24"/>
          <w:highlight w:val="cyan"/>
          <w:u w:val="single"/>
        </w:rPr>
        <w:t xml:space="preserve"> </w:t>
      </w:r>
      <w:r w:rsidRPr="00CF3293">
        <w:rPr>
          <w:rFonts w:ascii="Garamond" w:hAnsi="Garamond"/>
          <w:sz w:val="10"/>
          <w:szCs w:val="10"/>
        </w:rPr>
        <w:t>American, Asian, and European</w:t>
      </w:r>
      <w:r w:rsidRPr="00CF0168">
        <w:rPr>
          <w:rFonts w:ascii="Garamond" w:hAnsi="Garamond"/>
          <w:sz w:val="24"/>
        </w:rPr>
        <w:t xml:space="preserve"> </w:t>
      </w:r>
      <w:r w:rsidRPr="001E328C">
        <w:rPr>
          <w:rFonts w:ascii="Garamond" w:hAnsi="Garamond"/>
          <w:b/>
          <w:sz w:val="24"/>
          <w:highlight w:val="cyan"/>
          <w:u w:val="single"/>
        </w:rPr>
        <w:t xml:space="preserve">stores. Without this </w:t>
      </w:r>
      <w:r w:rsidRPr="001E328C">
        <w:rPr>
          <w:rFonts w:ascii="Garamond" w:hAnsi="Garamond"/>
          <w:sz w:val="10"/>
          <w:szCs w:val="10"/>
        </w:rPr>
        <w:t>outlet</w:t>
      </w:r>
      <w:r w:rsidRPr="001E328C">
        <w:rPr>
          <w:rFonts w:ascii="Garamond" w:hAnsi="Garamond"/>
          <w:b/>
          <w:sz w:val="24"/>
        </w:rPr>
        <w:t xml:space="preserve"> </w:t>
      </w:r>
      <w:r w:rsidRPr="001E328C">
        <w:rPr>
          <w:rFonts w:ascii="Garamond" w:hAnsi="Garamond"/>
          <w:sz w:val="10"/>
          <w:szCs w:val="10"/>
        </w:rPr>
        <w:t>for</w:t>
      </w:r>
      <w:r w:rsidRPr="00CF3293">
        <w:rPr>
          <w:rFonts w:ascii="Garamond" w:hAnsi="Garamond"/>
          <w:sz w:val="10"/>
          <w:szCs w:val="10"/>
        </w:rPr>
        <w:t xml:space="preserve"> illegally </w:t>
      </w:r>
      <w:proofErr w:type="gramStart"/>
      <w:r w:rsidRPr="00CF3293">
        <w:rPr>
          <w:rFonts w:ascii="Garamond" w:hAnsi="Garamond"/>
          <w:sz w:val="10"/>
          <w:szCs w:val="10"/>
        </w:rPr>
        <w:t>mined</w:t>
      </w:r>
      <w:proofErr w:type="gramEnd"/>
      <w:r w:rsidRPr="00CF3293">
        <w:rPr>
          <w:rFonts w:ascii="Garamond" w:hAnsi="Garamond"/>
          <w:sz w:val="10"/>
          <w:szCs w:val="10"/>
        </w:rPr>
        <w:t xml:space="preserve"> diamonds,</w:t>
      </w:r>
      <w:r w:rsidRPr="00CF0168">
        <w:rPr>
          <w:rFonts w:ascii="Garamond" w:hAnsi="Garamond"/>
          <w:sz w:val="24"/>
        </w:rPr>
        <w:t xml:space="preserve"> </w:t>
      </w:r>
      <w:r w:rsidRPr="001E328C">
        <w:rPr>
          <w:rFonts w:ascii="Garamond" w:hAnsi="Garamond"/>
          <w:b/>
          <w:sz w:val="24"/>
          <w:highlight w:val="cyan"/>
          <w:u w:val="single"/>
        </w:rPr>
        <w:t xml:space="preserve">rebel forces would not have </w:t>
      </w:r>
      <w:r w:rsidRPr="00CF3293">
        <w:rPr>
          <w:rFonts w:ascii="Garamond" w:hAnsi="Garamond"/>
          <w:sz w:val="10"/>
          <w:szCs w:val="10"/>
        </w:rPr>
        <w:t>as ready</w:t>
      </w:r>
      <w:r w:rsidRPr="00CF0168">
        <w:rPr>
          <w:rFonts w:ascii="Garamond" w:hAnsi="Garamond"/>
          <w:sz w:val="24"/>
        </w:rPr>
        <w:t xml:space="preserve"> </w:t>
      </w:r>
      <w:r w:rsidRPr="001E328C">
        <w:rPr>
          <w:rFonts w:ascii="Garamond" w:hAnsi="Garamond"/>
          <w:b/>
          <w:sz w:val="24"/>
          <w:highlight w:val="cyan"/>
          <w:u w:val="single"/>
        </w:rPr>
        <w:t>a source of money to support their warfare.</w:t>
      </w:r>
      <w:r w:rsidR="004064AF">
        <w:rPr>
          <w:rFonts w:ascii="Garamond" w:hAnsi="Garamond"/>
          <w:b/>
          <w:sz w:val="24"/>
          <w:u w:val="single"/>
        </w:rPr>
        <w:t xml:space="preserve"> </w:t>
      </w:r>
      <w:proofErr w:type="spellStart"/>
      <w:r w:rsidR="004064AF" w:rsidRPr="004064AF">
        <w:rPr>
          <w:rFonts w:ascii="Garamond" w:hAnsi="Garamond"/>
          <w:sz w:val="10"/>
          <w:szCs w:val="10"/>
        </w:rPr>
        <w:t>ASC</w:t>
      </w:r>
      <w:proofErr w:type="spellEnd"/>
      <w:r w:rsidR="004064AF" w:rsidRPr="004064AF">
        <w:rPr>
          <w:rFonts w:ascii="Garamond" w:hAnsi="Garamond"/>
          <w:sz w:val="10"/>
          <w:szCs w:val="10"/>
        </w:rPr>
        <w:t xml:space="preserve"> 13 (African Studies Center) Fill in cites later “Diamonds and Warfare: The Africa Connection” </w:t>
      </w:r>
      <w:hyperlink r:id="rId9" w:history="1">
        <w:r w:rsidR="004064AF" w:rsidRPr="004064AF">
          <w:rPr>
            <w:rStyle w:val="Hyperlink"/>
            <w:rFonts w:ascii="Garamond" w:hAnsi="Garamond"/>
            <w:color w:val="auto"/>
            <w:sz w:val="10"/>
            <w:szCs w:val="10"/>
            <w:u w:val="none"/>
          </w:rPr>
          <w:t>http://exploringafrica.matrix.msu.edu/students/events/diamondwar.php</w:t>
        </w:r>
      </w:hyperlink>
    </w:p>
    <w:p w14:paraId="6AB0A1C0" w14:textId="646FE1BE" w:rsidR="00C77E18" w:rsidRPr="00C66E18" w:rsidRDefault="00C77E18" w:rsidP="00C77E18">
      <w:pPr>
        <w:spacing w:line="360" w:lineRule="auto"/>
        <w:jc w:val="both"/>
        <w:rPr>
          <w:rFonts w:ascii="Garamond" w:hAnsi="Garamond"/>
          <w:sz w:val="10"/>
          <w:szCs w:val="10"/>
        </w:rPr>
      </w:pPr>
    </w:p>
    <w:p w14:paraId="1BD729E2" w14:textId="18E6BF88" w:rsidR="00211DEA" w:rsidRDefault="00211DEA" w:rsidP="004A3E5B">
      <w:pPr>
        <w:spacing w:line="360" w:lineRule="auto"/>
        <w:jc w:val="both"/>
        <w:rPr>
          <w:rFonts w:ascii="Garamond" w:hAnsi="Garamond"/>
          <w:sz w:val="24"/>
        </w:rPr>
      </w:pPr>
      <w:r>
        <w:rPr>
          <w:rFonts w:ascii="Garamond" w:hAnsi="Garamond"/>
          <w:sz w:val="24"/>
        </w:rPr>
        <w:t xml:space="preserve">While nobody in this room may ever experience the hardships of miners, or witness the horrors of the corrupt trade of diamonds, my unique position allows me to not only raise awareness for their hardships, but also point out how we unknowingly contribute to these problems. The problems of the diamond trade should not be trivialized; debate should be more than intellectual masturbation and absurd impact scenarios that make nuclear wars into mere body counts.  The narrative of the 1AC is a criticism of the norms of LD debate.  Instead of debating the implications of ivory tower philosophy, or use the suffering of millions to our advantage in DA scenarios, we should talk about the real lives the policies we are debating effect.  </w:t>
      </w:r>
      <w:r w:rsidR="00F66735">
        <w:rPr>
          <w:rFonts w:ascii="Garamond" w:hAnsi="Garamond"/>
          <w:b/>
          <w:sz w:val="24"/>
        </w:rPr>
        <w:t>Mitchell</w:t>
      </w:r>
      <w:r w:rsidR="00F66735">
        <w:rPr>
          <w:rFonts w:ascii="Garamond" w:hAnsi="Garamond"/>
          <w:sz w:val="24"/>
        </w:rPr>
        <w:t xml:space="preserve"> explains,</w:t>
      </w:r>
    </w:p>
    <w:p w14:paraId="674E7316" w14:textId="77777777" w:rsidR="00F66735" w:rsidRPr="001E6978" w:rsidRDefault="00F66735" w:rsidP="004A3E5B">
      <w:pPr>
        <w:spacing w:line="360" w:lineRule="auto"/>
        <w:jc w:val="both"/>
        <w:rPr>
          <w:rFonts w:ascii="Garamond" w:hAnsi="Garamond"/>
          <w:sz w:val="10"/>
          <w:szCs w:val="10"/>
        </w:rPr>
      </w:pPr>
    </w:p>
    <w:p w14:paraId="636C65AE" w14:textId="77777777" w:rsidR="00805450" w:rsidRPr="00805450" w:rsidRDefault="001E6978" w:rsidP="00805450">
      <w:pPr>
        <w:spacing w:line="360" w:lineRule="auto"/>
        <w:jc w:val="both"/>
        <w:rPr>
          <w:rFonts w:ascii="Garamond" w:hAnsi="Garamond"/>
          <w:sz w:val="10"/>
          <w:szCs w:val="10"/>
          <w:lang w:bidi="en-US"/>
        </w:rPr>
      </w:pPr>
      <w:r w:rsidRPr="00EE5E84">
        <w:rPr>
          <w:rFonts w:ascii="Garamond" w:hAnsi="Garamond"/>
          <w:sz w:val="10"/>
          <w:szCs w:val="10"/>
        </w:rPr>
        <w:t xml:space="preserve">While an isolated academic space that affords students an opportunity to learn in a protected environment has significant pedagogical value (see e.g. </w:t>
      </w:r>
      <w:proofErr w:type="spellStart"/>
      <w:r w:rsidRPr="00EE5E84">
        <w:rPr>
          <w:rFonts w:ascii="Garamond" w:hAnsi="Garamond"/>
          <w:sz w:val="10"/>
          <w:szCs w:val="10"/>
        </w:rPr>
        <w:t>Coverstone</w:t>
      </w:r>
      <w:proofErr w:type="spellEnd"/>
      <w:r w:rsidRPr="00EE5E84">
        <w:rPr>
          <w:rFonts w:ascii="Garamond" w:hAnsi="Garamond"/>
          <w:sz w:val="10"/>
          <w:szCs w:val="10"/>
        </w:rPr>
        <w:t xml:space="preserve"> 1995, p. 8-9),</w:t>
      </w:r>
      <w:r w:rsidRPr="001E6978">
        <w:rPr>
          <w:rFonts w:ascii="Garamond" w:hAnsi="Garamond"/>
          <w:sz w:val="24"/>
        </w:rPr>
        <w:t xml:space="preserve"> </w:t>
      </w:r>
      <w:r w:rsidRPr="00F20DFB">
        <w:rPr>
          <w:rFonts w:ascii="Garamond" w:hAnsi="Garamond"/>
          <w:b/>
          <w:sz w:val="24"/>
          <w:highlight w:val="cyan"/>
          <w:u w:val="single"/>
        </w:rPr>
        <w:t>[</w:t>
      </w:r>
      <w:proofErr w:type="gramStart"/>
      <w:r w:rsidRPr="00F20DFB">
        <w:rPr>
          <w:rFonts w:ascii="Garamond" w:hAnsi="Garamond"/>
          <w:b/>
          <w:sz w:val="24"/>
          <w:highlight w:val="cyan"/>
          <w:u w:val="single"/>
        </w:rPr>
        <w:t>T]he</w:t>
      </w:r>
      <w:proofErr w:type="gramEnd"/>
      <w:r w:rsidRPr="00F20DFB">
        <w:rPr>
          <w:rFonts w:ascii="Garamond" w:hAnsi="Garamond"/>
          <w:b/>
          <w:sz w:val="24"/>
          <w:highlight w:val="cyan"/>
          <w:u w:val="single"/>
        </w:rPr>
        <w:t xml:space="preserve"> notion of</w:t>
      </w:r>
      <w:r w:rsidRPr="00F20DFB">
        <w:rPr>
          <w:rFonts w:ascii="Garamond" w:hAnsi="Garamond"/>
          <w:sz w:val="24"/>
          <w:highlight w:val="cyan"/>
        </w:rPr>
        <w:t xml:space="preserve"> </w:t>
      </w:r>
      <w:r w:rsidRPr="00EE5E84">
        <w:rPr>
          <w:rFonts w:ascii="Garamond" w:hAnsi="Garamond"/>
          <w:sz w:val="10"/>
          <w:szCs w:val="10"/>
        </w:rPr>
        <w:t>the academic</w:t>
      </w:r>
      <w:r w:rsidRPr="001E6978">
        <w:rPr>
          <w:rFonts w:ascii="Garamond" w:hAnsi="Garamond"/>
          <w:sz w:val="24"/>
        </w:rPr>
        <w:t xml:space="preserve"> </w:t>
      </w:r>
      <w:r w:rsidRPr="00F20DFB">
        <w:rPr>
          <w:rFonts w:ascii="Garamond" w:hAnsi="Garamond"/>
          <w:b/>
          <w:sz w:val="24"/>
          <w:highlight w:val="cyan"/>
          <w:u w:val="single"/>
        </w:rPr>
        <w:t>debate</w:t>
      </w:r>
      <w:r w:rsidRPr="00F20DFB">
        <w:rPr>
          <w:rFonts w:ascii="Garamond" w:hAnsi="Garamond"/>
          <w:sz w:val="24"/>
          <w:highlight w:val="cyan"/>
        </w:rPr>
        <w:t xml:space="preserve"> </w:t>
      </w:r>
      <w:r w:rsidRPr="00EE5E84">
        <w:rPr>
          <w:rFonts w:ascii="Garamond" w:hAnsi="Garamond"/>
          <w:sz w:val="10"/>
          <w:szCs w:val="10"/>
        </w:rPr>
        <w:t>tournament</w:t>
      </w:r>
      <w:r w:rsidRPr="001E6978">
        <w:rPr>
          <w:rFonts w:ascii="Garamond" w:hAnsi="Garamond"/>
          <w:sz w:val="24"/>
        </w:rPr>
        <w:t xml:space="preserve"> </w:t>
      </w:r>
      <w:r w:rsidRPr="00F20DFB">
        <w:rPr>
          <w:rFonts w:ascii="Garamond" w:hAnsi="Garamond"/>
          <w:b/>
          <w:sz w:val="24"/>
          <w:highlight w:val="cyan"/>
          <w:u w:val="single"/>
        </w:rPr>
        <w:t>as a sterile laboratory carries</w:t>
      </w:r>
      <w:r w:rsidRPr="001E6978">
        <w:rPr>
          <w:rFonts w:ascii="Garamond" w:hAnsi="Garamond"/>
          <w:sz w:val="24"/>
        </w:rPr>
        <w:t xml:space="preserve"> </w:t>
      </w:r>
      <w:r w:rsidRPr="00EE5E84">
        <w:rPr>
          <w:rFonts w:ascii="Garamond" w:hAnsi="Garamond"/>
          <w:sz w:val="10"/>
          <w:szCs w:val="10"/>
        </w:rPr>
        <w:t>with it some</w:t>
      </w:r>
      <w:r w:rsidRPr="001E6978">
        <w:rPr>
          <w:rFonts w:ascii="Garamond" w:hAnsi="Garamond"/>
          <w:sz w:val="24"/>
        </w:rPr>
        <w:t xml:space="preserve"> </w:t>
      </w:r>
      <w:r w:rsidRPr="00F20DFB">
        <w:rPr>
          <w:rFonts w:ascii="Garamond" w:hAnsi="Garamond"/>
          <w:b/>
          <w:sz w:val="24"/>
          <w:highlight w:val="cyan"/>
          <w:u w:val="single"/>
        </w:rPr>
        <w:t>disturbing implications</w:t>
      </w:r>
      <w:r w:rsidRPr="00EE5E84">
        <w:rPr>
          <w:rFonts w:ascii="Garamond" w:hAnsi="Garamond"/>
          <w:sz w:val="10"/>
          <w:szCs w:val="10"/>
        </w:rPr>
        <w:t>, when the metaphor is extended to its limit.</w:t>
      </w:r>
      <w:r w:rsidRPr="001E6978">
        <w:rPr>
          <w:rFonts w:ascii="Garamond" w:hAnsi="Garamond"/>
          <w:sz w:val="24"/>
        </w:rPr>
        <w:t xml:space="preserve"> </w:t>
      </w:r>
      <w:r w:rsidRPr="00F20DFB">
        <w:rPr>
          <w:rFonts w:ascii="Garamond" w:hAnsi="Garamond"/>
          <w:b/>
          <w:sz w:val="24"/>
          <w:highlight w:val="cyan"/>
          <w:u w:val="single"/>
        </w:rPr>
        <w:t>To the extent that the</w:t>
      </w:r>
      <w:r w:rsidRPr="00F20DFB">
        <w:rPr>
          <w:rFonts w:ascii="Garamond" w:hAnsi="Garamond"/>
          <w:sz w:val="24"/>
          <w:highlight w:val="cyan"/>
        </w:rPr>
        <w:t xml:space="preserve"> </w:t>
      </w:r>
      <w:r w:rsidRPr="00F20DFB">
        <w:rPr>
          <w:rFonts w:ascii="Garamond" w:hAnsi="Garamond"/>
          <w:sz w:val="10"/>
          <w:szCs w:val="10"/>
        </w:rPr>
        <w:t>academic</w:t>
      </w:r>
      <w:r w:rsidRPr="001E6978">
        <w:rPr>
          <w:rFonts w:ascii="Garamond" w:hAnsi="Garamond"/>
          <w:sz w:val="24"/>
        </w:rPr>
        <w:t xml:space="preserve"> </w:t>
      </w:r>
      <w:r w:rsidRPr="00F20DFB">
        <w:rPr>
          <w:rFonts w:ascii="Garamond" w:hAnsi="Garamond"/>
          <w:b/>
          <w:sz w:val="24"/>
          <w:highlight w:val="cyan"/>
          <w:u w:val="single"/>
        </w:rPr>
        <w:t>space begins to take on characteristics of a laboratory</w:t>
      </w:r>
      <w:r w:rsidRPr="001E40C1">
        <w:rPr>
          <w:rFonts w:ascii="Garamond" w:hAnsi="Garamond"/>
          <w:sz w:val="10"/>
          <w:szCs w:val="10"/>
        </w:rPr>
        <w:t>, the barriers demarcating such a space from other spheres of deliberation beyond the school grow taller and less permeable. When such barriers reach insurmountable dimensions,</w:t>
      </w:r>
      <w:r w:rsidRPr="001E6978">
        <w:rPr>
          <w:rFonts w:ascii="Garamond" w:hAnsi="Garamond"/>
          <w:sz w:val="24"/>
        </w:rPr>
        <w:t xml:space="preserve"> </w:t>
      </w:r>
      <w:r w:rsidRPr="00F20DFB">
        <w:rPr>
          <w:rFonts w:ascii="Garamond" w:hAnsi="Garamond"/>
          <w:b/>
          <w:sz w:val="24"/>
          <w:highlight w:val="cyan"/>
          <w:u w:val="single"/>
        </w:rPr>
        <w:t>argumentation</w:t>
      </w:r>
      <w:r w:rsidRPr="00F20DFB">
        <w:rPr>
          <w:rFonts w:ascii="Garamond" w:hAnsi="Garamond"/>
          <w:sz w:val="24"/>
          <w:highlight w:val="cyan"/>
        </w:rPr>
        <w:t xml:space="preserve"> </w:t>
      </w:r>
      <w:r w:rsidRPr="001E40C1">
        <w:rPr>
          <w:rFonts w:ascii="Garamond" w:hAnsi="Garamond"/>
          <w:sz w:val="10"/>
          <w:szCs w:val="10"/>
        </w:rPr>
        <w:t>in the academic setting</w:t>
      </w:r>
      <w:r w:rsidRPr="001E6978">
        <w:rPr>
          <w:rFonts w:ascii="Garamond" w:hAnsi="Garamond"/>
          <w:sz w:val="24"/>
        </w:rPr>
        <w:t xml:space="preserve"> </w:t>
      </w:r>
      <w:r w:rsidRPr="00F20DFB">
        <w:rPr>
          <w:rFonts w:ascii="Garamond" w:hAnsi="Garamond"/>
          <w:b/>
          <w:sz w:val="24"/>
          <w:highlight w:val="cyan"/>
          <w:u w:val="single"/>
        </w:rPr>
        <w:t>unfolds on a</w:t>
      </w:r>
      <w:r w:rsidRPr="00F20DFB">
        <w:rPr>
          <w:rFonts w:ascii="Garamond" w:hAnsi="Garamond"/>
          <w:sz w:val="24"/>
          <w:highlight w:val="cyan"/>
        </w:rPr>
        <w:t xml:space="preserve"> </w:t>
      </w:r>
      <w:r w:rsidRPr="001E40C1">
        <w:rPr>
          <w:rFonts w:ascii="Garamond" w:hAnsi="Garamond"/>
          <w:sz w:val="10"/>
          <w:szCs w:val="10"/>
        </w:rPr>
        <w:t>purely</w:t>
      </w:r>
      <w:r w:rsidRPr="001E6978">
        <w:rPr>
          <w:rFonts w:ascii="Garamond" w:hAnsi="Garamond"/>
          <w:sz w:val="24"/>
        </w:rPr>
        <w:t xml:space="preserve"> </w:t>
      </w:r>
      <w:r w:rsidRPr="00F20DFB">
        <w:rPr>
          <w:rFonts w:ascii="Garamond" w:hAnsi="Garamond"/>
          <w:b/>
          <w:sz w:val="24"/>
          <w:highlight w:val="cyan"/>
          <w:u w:val="single"/>
        </w:rPr>
        <w:t>simulated plane, with students practicing</w:t>
      </w:r>
      <w:r w:rsidRPr="00F20DFB">
        <w:rPr>
          <w:rFonts w:ascii="Garamond" w:hAnsi="Garamond"/>
          <w:sz w:val="24"/>
          <w:highlight w:val="cyan"/>
        </w:rPr>
        <w:t xml:space="preserve"> </w:t>
      </w:r>
      <w:r w:rsidRPr="001E40C1">
        <w:rPr>
          <w:rFonts w:ascii="Garamond" w:hAnsi="Garamond"/>
          <w:sz w:val="10"/>
          <w:szCs w:val="10"/>
        </w:rPr>
        <w:t>critical thinking and</w:t>
      </w:r>
      <w:r w:rsidRPr="001E6978">
        <w:rPr>
          <w:rFonts w:ascii="Garamond" w:hAnsi="Garamond"/>
          <w:sz w:val="24"/>
        </w:rPr>
        <w:t xml:space="preserve"> </w:t>
      </w:r>
      <w:r w:rsidRPr="00F20DFB">
        <w:rPr>
          <w:rFonts w:ascii="Garamond" w:hAnsi="Garamond"/>
          <w:b/>
          <w:sz w:val="24"/>
          <w:highlight w:val="cyan"/>
          <w:u w:val="single"/>
        </w:rPr>
        <w:t>advocacy skills in strictly hypothetical</w:t>
      </w:r>
      <w:r w:rsidRPr="00F20DFB">
        <w:rPr>
          <w:rFonts w:ascii="Garamond" w:hAnsi="Garamond"/>
          <w:sz w:val="24"/>
          <w:highlight w:val="cyan"/>
        </w:rPr>
        <w:t xml:space="preserve"> </w:t>
      </w:r>
      <w:r w:rsidRPr="001E40C1">
        <w:rPr>
          <w:rFonts w:ascii="Garamond" w:hAnsi="Garamond"/>
          <w:sz w:val="10"/>
          <w:szCs w:val="10"/>
        </w:rPr>
        <w:t>thought-</w:t>
      </w:r>
      <w:r w:rsidRPr="00F20DFB">
        <w:rPr>
          <w:rFonts w:ascii="Garamond" w:hAnsi="Garamond"/>
          <w:b/>
          <w:sz w:val="24"/>
          <w:highlight w:val="cyan"/>
          <w:u w:val="single"/>
        </w:rPr>
        <w:t>spaces</w:t>
      </w:r>
      <w:r w:rsidRPr="001E6978">
        <w:rPr>
          <w:rFonts w:ascii="Garamond" w:hAnsi="Garamond"/>
          <w:sz w:val="24"/>
        </w:rPr>
        <w:t xml:space="preserve">. </w:t>
      </w:r>
      <w:r w:rsidRPr="00E91686">
        <w:rPr>
          <w:rFonts w:ascii="Garamond" w:hAnsi="Garamond"/>
          <w:sz w:val="10"/>
          <w:szCs w:val="10"/>
        </w:rPr>
        <w:t>Although they may research and track public argument as it unfolds outside the confines of the laboratory for research purposes, in this approach, students witness argumentation beyond the walls of the academy as spectators, with little or no apparent recourse to directly participate or alter the course of events (see Mitchell 1995; 1998).</w:t>
      </w:r>
      <w:r w:rsidRPr="001E6978">
        <w:rPr>
          <w:rFonts w:ascii="Garamond" w:hAnsi="Garamond"/>
          <w:sz w:val="24"/>
        </w:rPr>
        <w:t xml:space="preserve">   </w:t>
      </w:r>
      <w:r w:rsidRPr="00F20DFB">
        <w:rPr>
          <w:rFonts w:ascii="Garamond" w:hAnsi="Garamond"/>
          <w:b/>
          <w:sz w:val="24"/>
          <w:highlight w:val="cyan"/>
          <w:u w:val="single"/>
        </w:rPr>
        <w:t>The sense of detachment</w:t>
      </w:r>
      <w:r w:rsidRPr="00F20DFB">
        <w:rPr>
          <w:rFonts w:ascii="Garamond" w:hAnsi="Garamond"/>
          <w:sz w:val="24"/>
          <w:highlight w:val="cyan"/>
        </w:rPr>
        <w:t xml:space="preserve"> </w:t>
      </w:r>
      <w:r w:rsidRPr="00E91686">
        <w:rPr>
          <w:rFonts w:ascii="Garamond" w:hAnsi="Garamond"/>
          <w:sz w:val="10"/>
          <w:szCs w:val="10"/>
        </w:rPr>
        <w:t>associated with the spectator posture</w:t>
      </w:r>
      <w:r w:rsidRPr="001E6978">
        <w:rPr>
          <w:rFonts w:ascii="Garamond" w:hAnsi="Garamond"/>
          <w:sz w:val="24"/>
        </w:rPr>
        <w:t xml:space="preserve"> </w:t>
      </w:r>
      <w:r w:rsidRPr="00F20DFB">
        <w:rPr>
          <w:rFonts w:ascii="Garamond" w:hAnsi="Garamond"/>
          <w:b/>
          <w:sz w:val="24"/>
          <w:highlight w:val="cyan"/>
          <w:u w:val="single"/>
        </w:rPr>
        <w:t>is highlighted</w:t>
      </w:r>
      <w:r w:rsidR="00F20DFB">
        <w:rPr>
          <w:rFonts w:ascii="Garamond" w:hAnsi="Garamond"/>
          <w:b/>
          <w:sz w:val="24"/>
          <w:highlight w:val="cyan"/>
          <w:u w:val="single"/>
        </w:rPr>
        <w:t xml:space="preserve"> [when]</w:t>
      </w:r>
      <w:r w:rsidRPr="00F20DFB">
        <w:rPr>
          <w:rFonts w:ascii="Garamond" w:hAnsi="Garamond"/>
          <w:sz w:val="24"/>
          <w:highlight w:val="cyan"/>
        </w:rPr>
        <w:t xml:space="preserve"> </w:t>
      </w:r>
      <w:r w:rsidRPr="00E91686">
        <w:rPr>
          <w:rFonts w:ascii="Garamond" w:hAnsi="Garamond"/>
          <w:sz w:val="10"/>
          <w:szCs w:val="10"/>
        </w:rPr>
        <w:t>during episodes of alienation in which</w:t>
      </w:r>
      <w:r w:rsidRPr="001E6978">
        <w:rPr>
          <w:rFonts w:ascii="Garamond" w:hAnsi="Garamond"/>
          <w:sz w:val="24"/>
        </w:rPr>
        <w:t xml:space="preserve"> </w:t>
      </w:r>
      <w:r w:rsidRPr="00F20DFB">
        <w:rPr>
          <w:rFonts w:ascii="Garamond" w:hAnsi="Garamond"/>
          <w:b/>
          <w:sz w:val="24"/>
          <w:highlight w:val="cyan"/>
          <w:u w:val="single"/>
        </w:rPr>
        <w:t>debaters cheer news of</w:t>
      </w:r>
      <w:r w:rsidRPr="00F20DFB">
        <w:rPr>
          <w:rFonts w:ascii="Garamond" w:hAnsi="Garamond"/>
          <w:sz w:val="24"/>
          <w:highlight w:val="cyan"/>
        </w:rPr>
        <w:t xml:space="preserve"> </w:t>
      </w:r>
      <w:r w:rsidRPr="00E91686">
        <w:rPr>
          <w:rFonts w:ascii="Garamond" w:hAnsi="Garamond"/>
          <w:sz w:val="10"/>
          <w:szCs w:val="10"/>
        </w:rPr>
        <w:t>human</w:t>
      </w:r>
      <w:r w:rsidRPr="001E6978">
        <w:rPr>
          <w:rFonts w:ascii="Garamond" w:hAnsi="Garamond"/>
          <w:sz w:val="24"/>
        </w:rPr>
        <w:t xml:space="preserve"> </w:t>
      </w:r>
      <w:r w:rsidRPr="00F20DFB">
        <w:rPr>
          <w:rFonts w:ascii="Garamond" w:hAnsi="Garamond"/>
          <w:b/>
          <w:sz w:val="24"/>
          <w:highlight w:val="cyan"/>
          <w:u w:val="single"/>
        </w:rPr>
        <w:t>suffering</w:t>
      </w:r>
      <w:r w:rsidRPr="00F20DFB">
        <w:rPr>
          <w:rFonts w:ascii="Garamond" w:hAnsi="Garamond"/>
          <w:sz w:val="24"/>
          <w:highlight w:val="cyan"/>
        </w:rPr>
        <w:t xml:space="preserve"> </w:t>
      </w:r>
      <w:r w:rsidRPr="00E91686">
        <w:rPr>
          <w:rFonts w:ascii="Garamond" w:hAnsi="Garamond"/>
          <w:sz w:val="10"/>
          <w:szCs w:val="10"/>
        </w:rPr>
        <w:t>or misfortune.</w:t>
      </w:r>
      <w:r w:rsidRPr="001E6978">
        <w:rPr>
          <w:rFonts w:ascii="Garamond" w:hAnsi="Garamond"/>
          <w:sz w:val="24"/>
        </w:rPr>
        <w:t xml:space="preserve"> </w:t>
      </w:r>
      <w:r w:rsidRPr="00F20DFB">
        <w:rPr>
          <w:rFonts w:ascii="Garamond" w:hAnsi="Garamond"/>
          <w:b/>
          <w:sz w:val="24"/>
          <w:highlight w:val="cyan"/>
          <w:u w:val="single"/>
        </w:rPr>
        <w:t>Instead of focusing on the</w:t>
      </w:r>
      <w:r w:rsidRPr="001E6978">
        <w:rPr>
          <w:rFonts w:ascii="Garamond" w:hAnsi="Garamond"/>
          <w:sz w:val="24"/>
        </w:rPr>
        <w:t xml:space="preserve"> </w:t>
      </w:r>
      <w:r w:rsidRPr="00E91686">
        <w:rPr>
          <w:rFonts w:ascii="Garamond" w:hAnsi="Garamond"/>
          <w:sz w:val="10"/>
          <w:szCs w:val="10"/>
        </w:rPr>
        <w:t>visceral</w:t>
      </w:r>
      <w:r w:rsidRPr="001E6978">
        <w:rPr>
          <w:rFonts w:ascii="Garamond" w:hAnsi="Garamond"/>
          <w:sz w:val="24"/>
        </w:rPr>
        <w:t xml:space="preserve"> </w:t>
      </w:r>
      <w:r w:rsidRPr="00F20DFB">
        <w:rPr>
          <w:rFonts w:ascii="Garamond" w:hAnsi="Garamond"/>
          <w:sz w:val="10"/>
          <w:szCs w:val="10"/>
        </w:rPr>
        <w:t>negative</w:t>
      </w:r>
      <w:r w:rsidRPr="00E91686">
        <w:rPr>
          <w:rFonts w:ascii="Garamond" w:hAnsi="Garamond"/>
          <w:b/>
          <w:sz w:val="24"/>
          <w:u w:val="single"/>
        </w:rPr>
        <w:t xml:space="preserve"> </w:t>
      </w:r>
      <w:r w:rsidRPr="00F20DFB">
        <w:rPr>
          <w:rFonts w:ascii="Garamond" w:hAnsi="Garamond"/>
          <w:b/>
          <w:sz w:val="24"/>
          <w:highlight w:val="cyan"/>
          <w:u w:val="single"/>
        </w:rPr>
        <w:t>responses to</w:t>
      </w:r>
      <w:r w:rsidRPr="001E6978">
        <w:rPr>
          <w:rFonts w:ascii="Garamond" w:hAnsi="Garamond"/>
          <w:sz w:val="24"/>
        </w:rPr>
        <w:t xml:space="preserve"> </w:t>
      </w:r>
      <w:r w:rsidRPr="00E91686">
        <w:rPr>
          <w:rFonts w:ascii="Garamond" w:hAnsi="Garamond"/>
          <w:sz w:val="10"/>
          <w:szCs w:val="10"/>
        </w:rPr>
        <w:t>news accounts of human death and</w:t>
      </w:r>
      <w:r w:rsidRPr="001E6978">
        <w:rPr>
          <w:rFonts w:ascii="Garamond" w:hAnsi="Garamond"/>
          <w:sz w:val="24"/>
        </w:rPr>
        <w:t xml:space="preserve"> </w:t>
      </w:r>
      <w:r w:rsidRPr="00F20DFB">
        <w:rPr>
          <w:rFonts w:ascii="Garamond" w:hAnsi="Garamond"/>
          <w:b/>
          <w:sz w:val="24"/>
          <w:highlight w:val="cyan"/>
          <w:u w:val="single"/>
        </w:rPr>
        <w:t>misery, debaters overcome with</w:t>
      </w:r>
      <w:r w:rsidRPr="00F20DFB">
        <w:rPr>
          <w:rFonts w:ascii="Garamond" w:hAnsi="Garamond"/>
          <w:sz w:val="24"/>
          <w:highlight w:val="cyan"/>
        </w:rPr>
        <w:t xml:space="preserve"> </w:t>
      </w:r>
      <w:r w:rsidRPr="00E91686">
        <w:rPr>
          <w:rFonts w:ascii="Garamond" w:hAnsi="Garamond"/>
          <w:sz w:val="10"/>
          <w:szCs w:val="10"/>
        </w:rPr>
        <w:t>the</w:t>
      </w:r>
      <w:r w:rsidRPr="001E6978">
        <w:rPr>
          <w:rFonts w:ascii="Garamond" w:hAnsi="Garamond"/>
          <w:sz w:val="24"/>
        </w:rPr>
        <w:t xml:space="preserve"> </w:t>
      </w:r>
      <w:r w:rsidRPr="00F20DFB">
        <w:rPr>
          <w:rFonts w:ascii="Garamond" w:hAnsi="Garamond"/>
          <w:b/>
          <w:sz w:val="24"/>
          <w:highlight w:val="cyan"/>
          <w:u w:val="single"/>
        </w:rPr>
        <w:t>competitive zeal</w:t>
      </w:r>
      <w:r w:rsidRPr="00F20DFB">
        <w:rPr>
          <w:rFonts w:ascii="Garamond" w:hAnsi="Garamond"/>
          <w:sz w:val="24"/>
          <w:highlight w:val="cyan"/>
        </w:rPr>
        <w:t xml:space="preserve"> </w:t>
      </w:r>
      <w:r w:rsidRPr="00E91686">
        <w:rPr>
          <w:rFonts w:ascii="Garamond" w:hAnsi="Garamond"/>
          <w:sz w:val="10"/>
          <w:szCs w:val="10"/>
        </w:rPr>
        <w:t>of contest round competition show a tendency to</w:t>
      </w:r>
      <w:r w:rsidRPr="001E6978">
        <w:rPr>
          <w:rFonts w:ascii="Garamond" w:hAnsi="Garamond"/>
          <w:sz w:val="24"/>
        </w:rPr>
        <w:t xml:space="preserve"> </w:t>
      </w:r>
      <w:r w:rsidRPr="00F20DFB">
        <w:rPr>
          <w:rFonts w:ascii="Garamond" w:hAnsi="Garamond"/>
          <w:b/>
          <w:sz w:val="24"/>
          <w:highlight w:val="cyan"/>
          <w:u w:val="single"/>
        </w:rPr>
        <w:t>concentrate on</w:t>
      </w:r>
      <w:r w:rsidR="00F20DFB">
        <w:rPr>
          <w:rFonts w:ascii="Garamond" w:hAnsi="Garamond"/>
          <w:b/>
          <w:sz w:val="24"/>
          <w:highlight w:val="cyan"/>
          <w:u w:val="single"/>
        </w:rPr>
        <w:t xml:space="preserve"> [how]</w:t>
      </w:r>
      <w:r w:rsidRPr="00F20DFB">
        <w:rPr>
          <w:rFonts w:ascii="Garamond" w:hAnsi="Garamond"/>
          <w:sz w:val="24"/>
          <w:highlight w:val="cyan"/>
        </w:rPr>
        <w:t xml:space="preserve"> </w:t>
      </w:r>
      <w:r w:rsidRPr="00E91686">
        <w:rPr>
          <w:rFonts w:ascii="Garamond" w:hAnsi="Garamond"/>
          <w:sz w:val="10"/>
          <w:szCs w:val="10"/>
        </w:rPr>
        <w:t>the meanings that such</w:t>
      </w:r>
      <w:r w:rsidRPr="001E6978">
        <w:rPr>
          <w:rFonts w:ascii="Garamond" w:hAnsi="Garamond"/>
          <w:sz w:val="24"/>
        </w:rPr>
        <w:t xml:space="preserve"> </w:t>
      </w:r>
      <w:r w:rsidRPr="00F20DFB">
        <w:rPr>
          <w:rFonts w:ascii="Garamond" w:hAnsi="Garamond"/>
          <w:sz w:val="10"/>
          <w:szCs w:val="10"/>
        </w:rPr>
        <w:t xml:space="preserve">evidence might hold for the strength of their academic debate arguments. For example, news reports of </w:t>
      </w:r>
      <w:r w:rsidRPr="00F20DFB">
        <w:rPr>
          <w:rFonts w:ascii="Garamond" w:hAnsi="Garamond"/>
          <w:b/>
          <w:sz w:val="24"/>
          <w:highlight w:val="cyan"/>
          <w:u w:val="single"/>
        </w:rPr>
        <w:t>mass starvation might tidy up</w:t>
      </w:r>
      <w:r w:rsidRPr="00F20DFB">
        <w:rPr>
          <w:rFonts w:ascii="Garamond" w:hAnsi="Garamond"/>
          <w:sz w:val="24"/>
          <w:highlight w:val="cyan"/>
        </w:rPr>
        <w:t xml:space="preserve"> </w:t>
      </w:r>
      <w:r w:rsidRPr="00E91686">
        <w:rPr>
          <w:rFonts w:ascii="Garamond" w:hAnsi="Garamond"/>
          <w:sz w:val="10"/>
          <w:szCs w:val="10"/>
        </w:rPr>
        <w:t xml:space="preserve">the "uniqueness of a disadvantage" or bolster </w:t>
      </w:r>
      <w:r w:rsidRPr="00F20DFB">
        <w:rPr>
          <w:rFonts w:ascii="Garamond" w:hAnsi="Garamond"/>
          <w:sz w:val="10"/>
          <w:szCs w:val="10"/>
        </w:rPr>
        <w:t>the</w:t>
      </w:r>
      <w:r w:rsidRPr="00F20DFB">
        <w:rPr>
          <w:rFonts w:ascii="Garamond" w:hAnsi="Garamond"/>
          <w:b/>
          <w:sz w:val="24"/>
        </w:rPr>
        <w:t xml:space="preserve"> </w:t>
      </w:r>
      <w:r w:rsidRPr="00E91686">
        <w:rPr>
          <w:rFonts w:ascii="Garamond" w:hAnsi="Garamond"/>
          <w:sz w:val="10"/>
          <w:szCs w:val="10"/>
        </w:rPr>
        <w:t>"</w:t>
      </w:r>
      <w:r w:rsidRPr="00F20DFB">
        <w:rPr>
          <w:rFonts w:ascii="Garamond" w:hAnsi="Garamond"/>
          <w:b/>
          <w:sz w:val="24"/>
          <w:highlight w:val="cyan"/>
          <w:u w:val="single"/>
        </w:rPr>
        <w:t>inherency</w:t>
      </w:r>
      <w:r w:rsidRPr="00F20DFB">
        <w:rPr>
          <w:rFonts w:ascii="Garamond" w:hAnsi="Garamond"/>
          <w:sz w:val="24"/>
          <w:highlight w:val="cyan"/>
        </w:rPr>
        <w:t xml:space="preserve"> </w:t>
      </w:r>
      <w:r w:rsidRPr="00E91686">
        <w:rPr>
          <w:rFonts w:ascii="Garamond" w:hAnsi="Garamond"/>
          <w:sz w:val="10"/>
          <w:szCs w:val="10"/>
        </w:rPr>
        <w:t xml:space="preserve">of an affirmative case" (in the technical parlance of debate-speak). </w:t>
      </w:r>
      <w:proofErr w:type="spellStart"/>
      <w:r w:rsidRPr="00E91686">
        <w:rPr>
          <w:rFonts w:ascii="Garamond" w:hAnsi="Garamond"/>
          <w:sz w:val="10"/>
          <w:szCs w:val="10"/>
        </w:rPr>
        <w:t>Murchland</w:t>
      </w:r>
      <w:proofErr w:type="spellEnd"/>
      <w:r w:rsidRPr="00E91686">
        <w:rPr>
          <w:rFonts w:ascii="Garamond" w:hAnsi="Garamond"/>
          <w:sz w:val="10"/>
          <w:szCs w:val="10"/>
        </w:rPr>
        <w:t xml:space="preserve"> categorizes cultivation of </w:t>
      </w:r>
      <w:r w:rsidRPr="00F20DFB">
        <w:rPr>
          <w:rFonts w:ascii="Garamond" w:hAnsi="Garamond"/>
          <w:b/>
          <w:sz w:val="24"/>
          <w:highlight w:val="cyan"/>
          <w:u w:val="single"/>
        </w:rPr>
        <w:t>this</w:t>
      </w:r>
      <w:r w:rsidRPr="00F20DFB">
        <w:rPr>
          <w:rFonts w:ascii="Garamond" w:hAnsi="Garamond"/>
          <w:sz w:val="24"/>
          <w:highlight w:val="cyan"/>
          <w:u w:val="single"/>
        </w:rPr>
        <w:t xml:space="preserve"> </w:t>
      </w:r>
      <w:r w:rsidRPr="00F20DFB">
        <w:rPr>
          <w:rFonts w:ascii="Garamond" w:hAnsi="Garamond"/>
          <w:b/>
          <w:sz w:val="24"/>
          <w:highlight w:val="cyan"/>
          <w:u w:val="single"/>
        </w:rPr>
        <w:t>"spectator" mentality</w:t>
      </w:r>
      <w:r w:rsidR="00E91686" w:rsidRPr="00F20DFB">
        <w:rPr>
          <w:rFonts w:ascii="Garamond" w:hAnsi="Garamond"/>
          <w:b/>
          <w:sz w:val="24"/>
          <w:highlight w:val="cyan"/>
          <w:u w:val="single"/>
        </w:rPr>
        <w:t xml:space="preserve"> [is]</w:t>
      </w:r>
      <w:r w:rsidRPr="001E6978">
        <w:rPr>
          <w:rFonts w:ascii="Garamond" w:hAnsi="Garamond"/>
          <w:sz w:val="24"/>
        </w:rPr>
        <w:t xml:space="preserve"> </w:t>
      </w:r>
      <w:r w:rsidRPr="00E91686">
        <w:rPr>
          <w:rFonts w:ascii="Garamond" w:hAnsi="Garamond"/>
          <w:sz w:val="10"/>
          <w:szCs w:val="10"/>
        </w:rPr>
        <w:t xml:space="preserve">as </w:t>
      </w:r>
      <w:r w:rsidRPr="00F20DFB">
        <w:rPr>
          <w:rFonts w:ascii="Garamond" w:hAnsi="Garamond"/>
          <w:b/>
          <w:sz w:val="24"/>
          <w:highlight w:val="cyan"/>
          <w:u w:val="single"/>
        </w:rPr>
        <w:t>one of the most</w:t>
      </w:r>
      <w:r w:rsidRPr="00F20DFB">
        <w:rPr>
          <w:rFonts w:ascii="Garamond" w:hAnsi="Garamond"/>
          <w:sz w:val="24"/>
          <w:highlight w:val="cyan"/>
        </w:rPr>
        <w:t xml:space="preserve"> </w:t>
      </w:r>
      <w:r w:rsidRPr="00E91686">
        <w:rPr>
          <w:rFonts w:ascii="Garamond" w:hAnsi="Garamond"/>
          <w:sz w:val="10"/>
          <w:szCs w:val="10"/>
        </w:rPr>
        <w:t xml:space="preserve">politically </w:t>
      </w:r>
      <w:r w:rsidRPr="00F20DFB">
        <w:rPr>
          <w:rFonts w:ascii="Garamond" w:hAnsi="Garamond"/>
          <w:b/>
          <w:sz w:val="24"/>
          <w:highlight w:val="cyan"/>
          <w:u w:val="single"/>
        </w:rPr>
        <w:t>debilitating failures of</w:t>
      </w:r>
      <w:r w:rsidRPr="00F20DFB">
        <w:rPr>
          <w:rFonts w:ascii="Garamond" w:hAnsi="Garamond"/>
          <w:sz w:val="24"/>
          <w:highlight w:val="cyan"/>
        </w:rPr>
        <w:t xml:space="preserve"> </w:t>
      </w:r>
      <w:r w:rsidRPr="00E91686">
        <w:rPr>
          <w:rFonts w:ascii="Garamond" w:hAnsi="Garamond"/>
          <w:sz w:val="10"/>
          <w:szCs w:val="10"/>
        </w:rPr>
        <w:t xml:space="preserve">contemporary </w:t>
      </w:r>
      <w:r w:rsidRPr="00F20DFB">
        <w:rPr>
          <w:rFonts w:ascii="Garamond" w:hAnsi="Garamond"/>
          <w:b/>
          <w:sz w:val="24"/>
          <w:highlight w:val="cyan"/>
          <w:u w:val="single"/>
        </w:rPr>
        <w:t>education: "Educational institutions have failed</w:t>
      </w:r>
      <w:r w:rsidRPr="001E6978">
        <w:rPr>
          <w:rFonts w:ascii="Garamond" w:hAnsi="Garamond"/>
          <w:sz w:val="24"/>
        </w:rPr>
        <w:t xml:space="preserve"> </w:t>
      </w:r>
      <w:r w:rsidRPr="00E91686">
        <w:rPr>
          <w:rFonts w:ascii="Garamond" w:hAnsi="Garamond"/>
          <w:sz w:val="10"/>
          <w:szCs w:val="10"/>
        </w:rPr>
        <w:t xml:space="preserve">even more grievously </w:t>
      </w:r>
      <w:r w:rsidRPr="00F20DFB">
        <w:rPr>
          <w:rFonts w:ascii="Garamond" w:hAnsi="Garamond"/>
          <w:b/>
          <w:sz w:val="24"/>
          <w:highlight w:val="cyan"/>
          <w:u w:val="single"/>
        </w:rPr>
        <w:t>to provide</w:t>
      </w:r>
      <w:r w:rsidR="00F20DFB">
        <w:rPr>
          <w:rFonts w:ascii="Garamond" w:hAnsi="Garamond"/>
          <w:b/>
          <w:sz w:val="24"/>
          <w:highlight w:val="cyan"/>
          <w:u w:val="single"/>
        </w:rPr>
        <w:t xml:space="preserve"> [a]</w:t>
      </w:r>
      <w:r w:rsidRPr="00F20DFB">
        <w:rPr>
          <w:rFonts w:ascii="Garamond" w:hAnsi="Garamond"/>
          <w:sz w:val="24"/>
        </w:rPr>
        <w:t xml:space="preserve"> </w:t>
      </w:r>
      <w:r w:rsidRPr="00E91686">
        <w:rPr>
          <w:rFonts w:ascii="Garamond" w:hAnsi="Garamond"/>
          <w:sz w:val="10"/>
          <w:szCs w:val="10"/>
        </w:rPr>
        <w:t xml:space="preserve">the kind of civic forums we need. In fact, one could easily conclude that the principle purposes of our schools is to deprive successor generations of their </w:t>
      </w:r>
      <w:r w:rsidRPr="00F20DFB">
        <w:rPr>
          <w:rFonts w:ascii="Garamond" w:hAnsi="Garamond"/>
          <w:b/>
          <w:sz w:val="24"/>
          <w:highlight w:val="cyan"/>
          <w:u w:val="single"/>
        </w:rPr>
        <w:t>civic voice</w:t>
      </w:r>
      <w:r w:rsidRPr="00E91686">
        <w:rPr>
          <w:rFonts w:ascii="Garamond" w:hAnsi="Garamond"/>
          <w:sz w:val="10"/>
          <w:szCs w:val="10"/>
        </w:rPr>
        <w:t>,</w:t>
      </w:r>
      <w:r w:rsidRPr="001E6978">
        <w:rPr>
          <w:rFonts w:ascii="Garamond" w:hAnsi="Garamond"/>
          <w:sz w:val="24"/>
        </w:rPr>
        <w:t xml:space="preserve"> </w:t>
      </w:r>
      <w:r w:rsidRPr="00F20DFB">
        <w:rPr>
          <w:rFonts w:ascii="Garamond" w:hAnsi="Garamond"/>
          <w:sz w:val="10"/>
          <w:szCs w:val="10"/>
        </w:rPr>
        <w:t xml:space="preserve">to turn them into mute and uncomprehending spectators in the drama of political life" (1991, p. 8). </w:t>
      </w:r>
      <w:r w:rsidR="00FE64B6">
        <w:rPr>
          <w:rFonts w:ascii="Garamond" w:hAnsi="Garamond"/>
          <w:sz w:val="24"/>
        </w:rPr>
        <w:t xml:space="preserve"> </w:t>
      </w:r>
      <w:r w:rsidR="00FE64B6" w:rsidRPr="00F20DFB">
        <w:rPr>
          <w:rFonts w:ascii="Garamond" w:hAnsi="Garamond"/>
          <w:sz w:val="10"/>
          <w:szCs w:val="10"/>
        </w:rPr>
        <w:t xml:space="preserve">Complete reliance on the laboratory metaphor to guide pedagogical practice can result in the unfortunate foreclosure of crucial learning opportunities. These opportunities, which will be discussed in more detail in the later sections of this piece, center </w:t>
      </w:r>
      <w:proofErr w:type="gramStart"/>
      <w:r w:rsidR="00FE64B6" w:rsidRPr="00F20DFB">
        <w:rPr>
          <w:rFonts w:ascii="Garamond" w:hAnsi="Garamond"/>
          <w:sz w:val="10"/>
          <w:szCs w:val="10"/>
        </w:rPr>
        <w:t>around</w:t>
      </w:r>
      <w:proofErr w:type="gramEnd"/>
      <w:r w:rsidR="00FE64B6" w:rsidRPr="00F20DFB">
        <w:rPr>
          <w:rFonts w:ascii="Garamond" w:hAnsi="Garamond"/>
          <w:sz w:val="10"/>
          <w:szCs w:val="10"/>
        </w:rPr>
        <w:t xml:space="preserve"> the process of argumentative engagement with wider public spheres of deliberation. In the strictly preparatory model of argument pedagogy, such direct engagement is an activity that is appropriately pursued following the completion of academic debate training (see e.g. </w:t>
      </w:r>
      <w:proofErr w:type="spellStart"/>
      <w:r w:rsidR="00FE64B6" w:rsidRPr="00F20DFB">
        <w:rPr>
          <w:rFonts w:ascii="Garamond" w:hAnsi="Garamond"/>
          <w:sz w:val="10"/>
          <w:szCs w:val="10"/>
        </w:rPr>
        <w:t>Coverstone</w:t>
      </w:r>
      <w:proofErr w:type="spellEnd"/>
      <w:r w:rsidR="00FE64B6" w:rsidRPr="00F20DFB">
        <w:rPr>
          <w:rFonts w:ascii="Garamond" w:hAnsi="Garamond"/>
          <w:sz w:val="10"/>
          <w:szCs w:val="10"/>
        </w:rPr>
        <w:t xml:space="preserve"> 1995, p. 8). Preparatory study of</w:t>
      </w:r>
      <w:r w:rsidR="00FE64B6" w:rsidRPr="00FE64B6">
        <w:rPr>
          <w:rFonts w:ascii="Garamond" w:hAnsi="Garamond"/>
          <w:sz w:val="24"/>
        </w:rPr>
        <w:t xml:space="preserve"> </w:t>
      </w:r>
      <w:r w:rsidR="00FE64B6" w:rsidRPr="00F20DFB">
        <w:rPr>
          <w:rFonts w:ascii="Garamond" w:hAnsi="Garamond"/>
          <w:b/>
          <w:sz w:val="24"/>
          <w:highlight w:val="cyan"/>
          <w:u w:val="single"/>
        </w:rPr>
        <w:t>argumentation</w:t>
      </w:r>
      <w:r w:rsidR="00FE64B6" w:rsidRPr="00F20DFB">
        <w:rPr>
          <w:rFonts w:ascii="Garamond" w:hAnsi="Garamond"/>
          <w:sz w:val="10"/>
          <w:szCs w:val="10"/>
        </w:rPr>
        <w:t>, undertaken</w:t>
      </w:r>
      <w:r w:rsidR="00FE64B6" w:rsidRPr="00FE64B6">
        <w:rPr>
          <w:rFonts w:ascii="Garamond" w:hAnsi="Garamond"/>
          <w:sz w:val="24"/>
        </w:rPr>
        <w:t xml:space="preserve"> </w:t>
      </w:r>
      <w:r w:rsidR="00FE64B6" w:rsidRPr="00F20DFB">
        <w:rPr>
          <w:rFonts w:ascii="Garamond" w:hAnsi="Garamond"/>
          <w:b/>
          <w:sz w:val="24"/>
          <w:highlight w:val="cyan"/>
          <w:u w:val="single"/>
        </w:rPr>
        <w:t>in the confines of the</w:t>
      </w:r>
      <w:r w:rsidR="00FE64B6" w:rsidRPr="00F20DFB">
        <w:rPr>
          <w:rFonts w:ascii="Garamond" w:hAnsi="Garamond"/>
          <w:sz w:val="24"/>
          <w:highlight w:val="cyan"/>
        </w:rPr>
        <w:t xml:space="preserve"> </w:t>
      </w:r>
      <w:r w:rsidR="00FE64B6" w:rsidRPr="00F20DFB">
        <w:rPr>
          <w:rFonts w:ascii="Garamond" w:hAnsi="Garamond"/>
          <w:sz w:val="10"/>
          <w:szCs w:val="10"/>
        </w:rPr>
        <w:t>academic</w:t>
      </w:r>
      <w:r w:rsidR="00FE64B6" w:rsidRPr="00FE64B6">
        <w:rPr>
          <w:rFonts w:ascii="Garamond" w:hAnsi="Garamond"/>
          <w:sz w:val="24"/>
        </w:rPr>
        <w:t xml:space="preserve"> </w:t>
      </w:r>
      <w:r w:rsidR="00FE64B6" w:rsidRPr="00F20DFB">
        <w:rPr>
          <w:rFonts w:ascii="Garamond" w:hAnsi="Garamond"/>
          <w:b/>
          <w:sz w:val="24"/>
          <w:highlight w:val="cyan"/>
          <w:u w:val="single"/>
        </w:rPr>
        <w:t>lab</w:t>
      </w:r>
      <w:r w:rsidR="00FE64B6" w:rsidRPr="00F20DFB">
        <w:rPr>
          <w:rFonts w:ascii="Garamond" w:hAnsi="Garamond"/>
          <w:sz w:val="10"/>
          <w:szCs w:val="10"/>
        </w:rPr>
        <w:t>oratory, is conducted on the plane of simulation and is designed to pave the way for eventual application of critical thinking and oral advocacy skills in "real world" contexts. Such a preparatory pedagogy</w:t>
      </w:r>
      <w:r w:rsidR="00FE64B6" w:rsidRPr="00FE64B6">
        <w:rPr>
          <w:rFonts w:ascii="Garamond" w:hAnsi="Garamond"/>
          <w:sz w:val="24"/>
        </w:rPr>
        <w:t xml:space="preserve"> </w:t>
      </w:r>
      <w:r w:rsidR="00FE64B6" w:rsidRPr="00F20DFB">
        <w:rPr>
          <w:rFonts w:ascii="Garamond" w:hAnsi="Garamond"/>
          <w:b/>
          <w:sz w:val="24"/>
          <w:highlight w:val="cyan"/>
          <w:u w:val="single"/>
        </w:rPr>
        <w:t>has a tendency to defer reflection</w:t>
      </w:r>
      <w:r w:rsidR="00FE64B6" w:rsidRPr="00F20DFB">
        <w:rPr>
          <w:rFonts w:ascii="Garamond" w:hAnsi="Garamond"/>
          <w:sz w:val="24"/>
          <w:highlight w:val="cyan"/>
        </w:rPr>
        <w:t xml:space="preserve"> </w:t>
      </w:r>
      <w:r w:rsidR="00FE64B6" w:rsidRPr="00F20DFB">
        <w:rPr>
          <w:rFonts w:ascii="Garamond" w:hAnsi="Garamond"/>
          <w:sz w:val="10"/>
          <w:szCs w:val="10"/>
        </w:rPr>
        <w:t>and theorization</w:t>
      </w:r>
      <w:r w:rsidR="00FE64B6" w:rsidRPr="00FE64B6">
        <w:rPr>
          <w:rFonts w:ascii="Garamond" w:hAnsi="Garamond"/>
          <w:sz w:val="24"/>
        </w:rPr>
        <w:t xml:space="preserve"> </w:t>
      </w:r>
      <w:r w:rsidR="00FE64B6" w:rsidRPr="00F20DFB">
        <w:rPr>
          <w:rFonts w:ascii="Garamond" w:hAnsi="Garamond"/>
          <w:b/>
          <w:sz w:val="24"/>
          <w:highlight w:val="cyan"/>
          <w:u w:val="single"/>
        </w:rPr>
        <w:t>on</w:t>
      </w:r>
      <w:r w:rsidR="00FE64B6" w:rsidRPr="00F20DFB">
        <w:rPr>
          <w:rFonts w:ascii="Garamond" w:hAnsi="Garamond"/>
          <w:sz w:val="24"/>
          <w:highlight w:val="cyan"/>
        </w:rPr>
        <w:t xml:space="preserve"> </w:t>
      </w:r>
      <w:r w:rsidR="00FE64B6" w:rsidRPr="00F20DFB">
        <w:rPr>
          <w:rFonts w:ascii="Garamond" w:hAnsi="Garamond"/>
          <w:sz w:val="10"/>
          <w:szCs w:val="10"/>
        </w:rPr>
        <w:t>the</w:t>
      </w:r>
      <w:r w:rsidR="00FE64B6" w:rsidRPr="00FE64B6">
        <w:rPr>
          <w:rFonts w:ascii="Garamond" w:hAnsi="Garamond"/>
          <w:sz w:val="24"/>
        </w:rPr>
        <w:t xml:space="preserve"> </w:t>
      </w:r>
      <w:r w:rsidR="00FE64B6" w:rsidRPr="00F20DFB">
        <w:rPr>
          <w:rFonts w:ascii="Garamond" w:hAnsi="Garamond"/>
          <w:b/>
          <w:sz w:val="24"/>
          <w:highlight w:val="cyan"/>
          <w:u w:val="single"/>
        </w:rPr>
        <w:t>political dynamics</w:t>
      </w:r>
      <w:r w:rsidR="00FE64B6" w:rsidRPr="00F20DFB">
        <w:rPr>
          <w:rFonts w:ascii="Garamond" w:hAnsi="Garamond"/>
          <w:sz w:val="24"/>
          <w:highlight w:val="cyan"/>
        </w:rPr>
        <w:t xml:space="preserve"> </w:t>
      </w:r>
      <w:r w:rsidR="00FE64B6" w:rsidRPr="00F20DFB">
        <w:rPr>
          <w:rFonts w:ascii="Garamond" w:hAnsi="Garamond"/>
          <w:sz w:val="10"/>
          <w:szCs w:val="10"/>
        </w:rPr>
        <w:t>of academic debate itself. For example,</w:t>
      </w:r>
      <w:r w:rsidR="00FE64B6" w:rsidRPr="00FE64B6">
        <w:rPr>
          <w:rFonts w:ascii="Garamond" w:hAnsi="Garamond"/>
          <w:sz w:val="24"/>
        </w:rPr>
        <w:t xml:space="preserve"> </w:t>
      </w:r>
      <w:r w:rsidR="00FE64B6" w:rsidRPr="00F20DFB">
        <w:rPr>
          <w:rFonts w:ascii="Garamond" w:hAnsi="Garamond"/>
          <w:b/>
          <w:sz w:val="24"/>
          <w:highlight w:val="cyan"/>
          <w:u w:val="single"/>
        </w:rPr>
        <w:t>many</w:t>
      </w:r>
      <w:r w:rsidR="00FE64B6" w:rsidRPr="00F20DFB">
        <w:rPr>
          <w:rFonts w:ascii="Garamond" w:hAnsi="Garamond"/>
          <w:sz w:val="24"/>
          <w:highlight w:val="cyan"/>
        </w:rPr>
        <w:t xml:space="preserve"> </w:t>
      </w:r>
      <w:r w:rsidR="00FE64B6" w:rsidRPr="00F20DFB">
        <w:rPr>
          <w:rFonts w:ascii="Garamond" w:hAnsi="Garamond"/>
          <w:sz w:val="10"/>
          <w:szCs w:val="10"/>
        </w:rPr>
        <w:t>textbooks introduce students to the importance of argumentation as the basis for citizenship in the opening chapter, move on to discussion of specific skills in the intervening chapters, and</w:t>
      </w:r>
      <w:r w:rsidR="00FE64B6" w:rsidRPr="00FE64B6">
        <w:rPr>
          <w:rFonts w:ascii="Garamond" w:hAnsi="Garamond"/>
          <w:sz w:val="24"/>
        </w:rPr>
        <w:t xml:space="preserve"> </w:t>
      </w:r>
      <w:r w:rsidR="00FE64B6" w:rsidRPr="00F20DFB">
        <w:rPr>
          <w:rFonts w:ascii="Garamond" w:hAnsi="Garamond"/>
          <w:b/>
          <w:sz w:val="24"/>
          <w:highlight w:val="cyan"/>
          <w:u w:val="single"/>
        </w:rPr>
        <w:t>never return to the</w:t>
      </w:r>
      <w:r w:rsidR="00FE64B6" w:rsidRPr="00F20DFB">
        <w:rPr>
          <w:rFonts w:ascii="Garamond" w:hAnsi="Garamond"/>
          <w:sz w:val="24"/>
          <w:highlight w:val="cyan"/>
        </w:rPr>
        <w:t xml:space="preserve"> </w:t>
      </w:r>
      <w:r w:rsidR="00FE64B6" w:rsidRPr="00F20DFB">
        <w:rPr>
          <w:rFonts w:ascii="Garamond" w:hAnsi="Garamond"/>
          <w:sz w:val="10"/>
          <w:szCs w:val="10"/>
        </w:rPr>
        <w:t>obvious</w:t>
      </w:r>
      <w:r w:rsidR="00FE64B6" w:rsidRPr="00FE64B6">
        <w:rPr>
          <w:rFonts w:ascii="Garamond" w:hAnsi="Garamond"/>
          <w:sz w:val="24"/>
        </w:rPr>
        <w:t xml:space="preserve"> </w:t>
      </w:r>
      <w:r w:rsidR="00FE64B6" w:rsidRPr="00F20DFB">
        <w:rPr>
          <w:rFonts w:ascii="Garamond" w:hAnsi="Garamond"/>
          <w:b/>
          <w:sz w:val="24"/>
          <w:highlight w:val="cyan"/>
          <w:u w:val="single"/>
        </w:rPr>
        <w:t>broader question of how</w:t>
      </w:r>
      <w:r w:rsidR="00FE64B6" w:rsidRPr="00F20DFB">
        <w:rPr>
          <w:rFonts w:ascii="Garamond" w:hAnsi="Garamond"/>
          <w:sz w:val="24"/>
          <w:highlight w:val="cyan"/>
        </w:rPr>
        <w:t xml:space="preserve"> </w:t>
      </w:r>
      <w:r w:rsidR="00FE64B6" w:rsidRPr="00F20DFB">
        <w:rPr>
          <w:rFonts w:ascii="Garamond" w:hAnsi="Garamond"/>
          <w:sz w:val="10"/>
          <w:szCs w:val="10"/>
        </w:rPr>
        <w:t>specific</w:t>
      </w:r>
      <w:r w:rsidR="00FE64B6" w:rsidRPr="00FE64B6">
        <w:rPr>
          <w:rFonts w:ascii="Garamond" w:hAnsi="Garamond"/>
          <w:sz w:val="24"/>
        </w:rPr>
        <w:t xml:space="preserve"> </w:t>
      </w:r>
      <w:r w:rsidR="00FE64B6" w:rsidRPr="00F20DFB">
        <w:rPr>
          <w:rFonts w:ascii="Garamond" w:hAnsi="Garamond"/>
          <w:b/>
          <w:sz w:val="24"/>
          <w:highlight w:val="cyan"/>
          <w:u w:val="single"/>
        </w:rPr>
        <w:t>skills can be utilize</w:t>
      </w:r>
      <w:r w:rsidR="00F20DFB">
        <w:rPr>
          <w:rFonts w:ascii="Garamond" w:hAnsi="Garamond"/>
          <w:b/>
          <w:sz w:val="24"/>
          <w:highlight w:val="cyan"/>
          <w:u w:val="single"/>
        </w:rPr>
        <w:t>d [for]</w:t>
      </w:r>
      <w:r w:rsidR="00FE64B6" w:rsidRPr="00FE64B6">
        <w:rPr>
          <w:rFonts w:ascii="Garamond" w:hAnsi="Garamond"/>
          <w:sz w:val="24"/>
        </w:rPr>
        <w:t xml:space="preserve"> </w:t>
      </w:r>
      <w:r w:rsidR="00FE64B6" w:rsidRPr="00F20DFB">
        <w:rPr>
          <w:rFonts w:ascii="Garamond" w:hAnsi="Garamond"/>
          <w:sz w:val="10"/>
          <w:szCs w:val="10"/>
        </w:rPr>
        <w:t>to support efforts of participatory citizenship and democratic</w:t>
      </w:r>
      <w:r w:rsidR="00FE64B6" w:rsidRPr="00FE64B6">
        <w:rPr>
          <w:rFonts w:ascii="Garamond" w:hAnsi="Garamond"/>
          <w:sz w:val="24"/>
        </w:rPr>
        <w:t xml:space="preserve"> </w:t>
      </w:r>
      <w:r w:rsidR="00FE64B6" w:rsidRPr="00F20DFB">
        <w:rPr>
          <w:rFonts w:ascii="Garamond" w:hAnsi="Garamond"/>
          <w:b/>
          <w:sz w:val="24"/>
          <w:highlight w:val="cyan"/>
          <w:u w:val="single"/>
        </w:rPr>
        <w:t>empowerment</w:t>
      </w:r>
      <w:r w:rsidR="00FE64B6" w:rsidRPr="00F20DFB">
        <w:rPr>
          <w:rFonts w:ascii="Garamond" w:hAnsi="Garamond"/>
          <w:sz w:val="10"/>
          <w:szCs w:val="10"/>
        </w:rPr>
        <w:t xml:space="preserve">. Insofar as the argumentation curriculum does not forthrightly </w:t>
      </w:r>
      <w:proofErr w:type="spellStart"/>
      <w:r w:rsidR="00FE64B6" w:rsidRPr="00F20DFB">
        <w:rPr>
          <w:rFonts w:ascii="Garamond" w:hAnsi="Garamond"/>
          <w:sz w:val="10"/>
          <w:szCs w:val="10"/>
        </w:rPr>
        <w:t>thematize</w:t>
      </w:r>
      <w:proofErr w:type="spellEnd"/>
      <w:r w:rsidR="00FE64B6" w:rsidRPr="00F20DFB">
        <w:rPr>
          <w:rFonts w:ascii="Garamond" w:hAnsi="Garamond"/>
          <w:sz w:val="10"/>
          <w:szCs w:val="10"/>
        </w:rPr>
        <w:t xml:space="preserve"> the connection between skill-based learning and democratic empowerment, the prospect that students will fully develop strong senses of transformative political agency grows increasingly remote. The </w:t>
      </w:r>
      <w:proofErr w:type="spellStart"/>
      <w:r w:rsidR="00FE64B6" w:rsidRPr="00F20DFB">
        <w:rPr>
          <w:rFonts w:ascii="Garamond" w:hAnsi="Garamond"/>
          <w:sz w:val="10"/>
          <w:szCs w:val="10"/>
        </w:rPr>
        <w:t>undercultivation</w:t>
      </w:r>
      <w:proofErr w:type="spellEnd"/>
      <w:r w:rsidR="00FE64B6" w:rsidRPr="00F20DFB">
        <w:rPr>
          <w:rFonts w:ascii="Garamond" w:hAnsi="Garamond"/>
          <w:sz w:val="10"/>
          <w:szCs w:val="10"/>
        </w:rPr>
        <w:t xml:space="preserve"> of student agency in the academic field of argumentation is a particularly pressing problem, since social theorists such as Foucault, Habermas and Touraine have proposed that information and communication have emerged as significant media of domination and exploitation in contemporary society. These scholars argue, in different ways, that new and particularly insidious means of social control have developed in recent times. These methods of control are insidious in the sense that they suffuse apparently open public spheres and structure opportunities for dialogue in subtle and often nefarious ways. Who has authority to speak in public forums? How does socioeconomic status determine access to information and close off spaces for public deliberation? Who determines what issues are placed on the agenda for public discussion? It is impossible to seriously consider these questions and still hew closely to the idea that a single, monolithic, </w:t>
      </w:r>
      <w:proofErr w:type="spellStart"/>
      <w:r w:rsidR="00FE64B6" w:rsidRPr="00F20DFB">
        <w:rPr>
          <w:rFonts w:ascii="Garamond" w:hAnsi="Garamond"/>
          <w:sz w:val="10"/>
          <w:szCs w:val="10"/>
        </w:rPr>
        <w:t>essentialized</w:t>
      </w:r>
      <w:proofErr w:type="spellEnd"/>
      <w:r w:rsidR="00FE64B6" w:rsidRPr="00F20DFB">
        <w:rPr>
          <w:rFonts w:ascii="Garamond" w:hAnsi="Garamond"/>
          <w:sz w:val="10"/>
          <w:szCs w:val="10"/>
        </w:rPr>
        <w:t xml:space="preserve"> "public sphere" even exists. Instead, multiple public spheres exist in diverse cultural and political </w:t>
      </w:r>
      <w:proofErr w:type="spellStart"/>
      <w:r w:rsidR="00FE64B6" w:rsidRPr="00F20DFB">
        <w:rPr>
          <w:rFonts w:ascii="Garamond" w:hAnsi="Garamond"/>
          <w:sz w:val="10"/>
          <w:szCs w:val="10"/>
        </w:rPr>
        <w:t>milieux</w:t>
      </w:r>
      <w:proofErr w:type="spellEnd"/>
      <w:r w:rsidR="00FE64B6" w:rsidRPr="00F20DFB">
        <w:rPr>
          <w:rFonts w:ascii="Garamond" w:hAnsi="Garamond"/>
          <w:sz w:val="10"/>
          <w:szCs w:val="10"/>
        </w:rPr>
        <w:t>, and communicative practices work to transform and reweave continuously the normative fabric that holds them together. Some public spaces are vibrant and full of emancipatory potential, while others are colonized by restrictive institutional logics. Argumentation skills can be practiced in both contexts, but how can the utilization of such skills transform positively the nature of the public spaces where dialogue takes place? For students and teachers of argumentation, the heightened salience of this question should signal the danger that critical thinking and oral advocacy skills alone may not be sufficient for citizens to assert their voices in public deliberation. Institutional interests bent on shutting down dialogue and discussion may recruit new graduates skilled in argumentation and deploy them in information campaigns</w:t>
      </w:r>
      <w:r w:rsidR="00FE64B6" w:rsidRPr="00FE64B6">
        <w:rPr>
          <w:rFonts w:ascii="Garamond" w:hAnsi="Garamond"/>
          <w:sz w:val="24"/>
        </w:rPr>
        <w:t xml:space="preserve"> </w:t>
      </w:r>
      <w:r w:rsidR="00FE64B6" w:rsidRPr="00F20DFB">
        <w:rPr>
          <w:rFonts w:ascii="Garamond" w:hAnsi="Garamond"/>
          <w:sz w:val="10"/>
          <w:szCs w:val="10"/>
        </w:rPr>
        <w:t xml:space="preserve">designed to neutralize public competence and short-circuit democratic decision-making (one variant of Habermas' "colonization of the </w:t>
      </w:r>
      <w:proofErr w:type="spellStart"/>
      <w:r w:rsidR="00FE64B6" w:rsidRPr="00F20DFB">
        <w:rPr>
          <w:rFonts w:ascii="Garamond" w:hAnsi="Garamond"/>
          <w:sz w:val="10"/>
          <w:szCs w:val="10"/>
        </w:rPr>
        <w:t>lifeworld</w:t>
      </w:r>
      <w:proofErr w:type="spellEnd"/>
      <w:r w:rsidR="00FE64B6" w:rsidRPr="00F20DFB">
        <w:rPr>
          <w:rFonts w:ascii="Garamond" w:hAnsi="Garamond"/>
          <w:sz w:val="10"/>
          <w:szCs w:val="10"/>
        </w:rPr>
        <w:t xml:space="preserve">" thesis; see Habermas 1981, p. 376-373). Habermas sees the emergent capacity of capitalist institutions to sustain </w:t>
      </w:r>
      <w:proofErr w:type="gramStart"/>
      <w:r w:rsidR="00FE64B6" w:rsidRPr="00F20DFB">
        <w:rPr>
          <w:rFonts w:ascii="Garamond" w:hAnsi="Garamond"/>
          <w:sz w:val="10"/>
          <w:szCs w:val="10"/>
        </w:rPr>
        <w:t>themselves</w:t>
      </w:r>
      <w:proofErr w:type="gramEnd"/>
      <w:r w:rsidR="00FE64B6" w:rsidRPr="00F20DFB">
        <w:rPr>
          <w:rFonts w:ascii="Garamond" w:hAnsi="Garamond"/>
          <w:sz w:val="10"/>
          <w:szCs w:val="10"/>
        </w:rPr>
        <w:t xml:space="preserve"> by manufacturing legitimacy through strategic communication as a development that profoundly transforms the Marxist political dynamic. By colonizing terms and spaces of public dialogue with instrumental, </w:t>
      </w:r>
      <w:proofErr w:type="gramStart"/>
      <w:r w:rsidR="00FE64B6" w:rsidRPr="00F20DFB">
        <w:rPr>
          <w:rFonts w:ascii="Garamond" w:hAnsi="Garamond"/>
          <w:sz w:val="10"/>
          <w:szCs w:val="10"/>
        </w:rPr>
        <w:t>strategically-motivated</w:t>
      </w:r>
      <w:proofErr w:type="gramEnd"/>
      <w:r w:rsidR="00FE64B6" w:rsidRPr="00F20DFB">
        <w:rPr>
          <w:rFonts w:ascii="Garamond" w:hAnsi="Garamond"/>
          <w:sz w:val="10"/>
          <w:szCs w:val="10"/>
        </w:rPr>
        <w:t xml:space="preserve"> reasoning, institutions are said by Habermas to have engineered a "</w:t>
      </w:r>
      <w:proofErr w:type="spellStart"/>
      <w:r w:rsidR="00FE64B6" w:rsidRPr="00F20DFB">
        <w:rPr>
          <w:rFonts w:ascii="Garamond" w:hAnsi="Garamond"/>
          <w:sz w:val="10"/>
          <w:szCs w:val="10"/>
        </w:rPr>
        <w:t>refeudalization</w:t>
      </w:r>
      <w:proofErr w:type="spellEnd"/>
      <w:r w:rsidR="00FE64B6" w:rsidRPr="00F20DFB">
        <w:rPr>
          <w:rFonts w:ascii="Garamond" w:hAnsi="Garamond"/>
          <w:sz w:val="10"/>
          <w:szCs w:val="10"/>
        </w:rPr>
        <w:t>" of the public sphere. In this distorted space for public discussion, corporations and the state forge a monopoly on argumentation and subvert critical deliberation by members of an enlightened, debating public.</w:t>
      </w:r>
      <w:r w:rsidR="00FE64B6" w:rsidRPr="00FE64B6">
        <w:rPr>
          <w:rFonts w:ascii="Garamond" w:hAnsi="Garamond"/>
          <w:sz w:val="24"/>
        </w:rPr>
        <w:t xml:space="preserve"> </w:t>
      </w:r>
      <w:r w:rsidR="00FE64B6" w:rsidRPr="00F20DFB">
        <w:rPr>
          <w:rFonts w:ascii="Garamond" w:hAnsi="Garamond"/>
          <w:sz w:val="10"/>
          <w:szCs w:val="10"/>
        </w:rPr>
        <w:t>This colonization thesis supplements the traditional Marxist problematic of class exploitation by highlighting a new axis of domination, the way in which capitalist systems rely upon the strategic management of discourse as a mode of legitimation and exploitation. Indeed, the implicit bridge that connects argumentation skills to democratic empowerment in many argumentation textbooks crosses perilous waters, since institutions facing "legitimation crises" (see Habermas 1975) rely increasingly on recruitment and deployment of argumentative talent to manufacture public loyalty.</w:t>
      </w:r>
      <w:r w:rsidR="00B266B5" w:rsidRPr="00F20DFB">
        <w:rPr>
          <w:rFonts w:ascii="Garamond" w:hAnsi="Garamond"/>
          <w:sz w:val="10"/>
          <w:szCs w:val="10"/>
        </w:rPr>
        <w:t xml:space="preserve"> In basic terms the notion of argumentative agency involves the capacity to contextualize and employ the skills and strategies of argumentative discourse in fields of social action, especially wider spheres of public deliberation. Pursuit of argumentative agency charges academic work with democratic energy by linking teachers and students with civic organizations, social movements, citizens and other actors engaged in live public controversies beyond the schoolyard walls. As a bridging concept, argumentative agency links decontextualized argumentation skills such as research, listening, analysis, refutation and presentation, to the broader political telos of democratic empowerment. Argumentative agency fills gaps left in purely simulation-based models of argumentation by focusing pedagogical energies on strategies for utilizing argumentation as a driver of progressive social change. Moving beyond an exclusively skill-oriented curriculum, teachers and students pursuing argumentative agency seek to put argumentative tools to the test by employing them in situations beyond the space of the classroom. This approach draws from the work of </w:t>
      </w:r>
      <w:proofErr w:type="spellStart"/>
      <w:r w:rsidR="00B266B5" w:rsidRPr="00F20DFB">
        <w:rPr>
          <w:rFonts w:ascii="Garamond" w:hAnsi="Garamond"/>
          <w:sz w:val="10"/>
          <w:szCs w:val="10"/>
        </w:rPr>
        <w:t>Kincheloe</w:t>
      </w:r>
      <w:proofErr w:type="spellEnd"/>
      <w:r w:rsidR="00B266B5" w:rsidRPr="00F20DFB">
        <w:rPr>
          <w:rFonts w:ascii="Garamond" w:hAnsi="Garamond"/>
          <w:sz w:val="10"/>
          <w:szCs w:val="10"/>
        </w:rPr>
        <w:t xml:space="preserve"> (1991), who suggests that through "critical constructivist action research," students and teachers cultivate their own senses of agency and work to transform the world around them. The sense of argumentative agency produced through action research is different in kind from those skills that are honed through academic simulation exercises such as policy debate tournaments. Encounters with broader public spheres beyond the realm of the academy can deliver unique pedagogical possibilities and opportunities. By anchoring their work in public spaces, students and teachers can use their talents to change the trajectory of events, while events are still unfolding. These experiences have the potential to trigger significant shifts in political awareness on the part of participants. Academic debaters nourished on an exclusive diet of competitive contest round experience often come to see politics like a picturesque landscape whirring by through the window of a speeding train. They study this political landscape in great detail, rarely (if ever) entertaining the idea of stopping the train and exiting to alter the course of unfolding events. The resulting spectator mentality deflects attention away from roads that could carry their arguments to wider spheres of public argumentation. However, on the occasions when students and teachers set aside this spectator mentality by directly engaging broader public audiences, key aspects of the political landscape change, because the point of reference for experiencing the landscape shifts fundamentally. In the Truman Show, the lead character is born into a "</w:t>
      </w:r>
      <w:proofErr w:type="spellStart"/>
      <w:r w:rsidR="00B266B5" w:rsidRPr="00F20DFB">
        <w:rPr>
          <w:rFonts w:ascii="Garamond" w:hAnsi="Garamond"/>
          <w:sz w:val="10"/>
          <w:szCs w:val="10"/>
        </w:rPr>
        <w:t>hyperreal</w:t>
      </w:r>
      <w:proofErr w:type="spellEnd"/>
      <w:r w:rsidR="00B266B5" w:rsidRPr="00F20DFB">
        <w:rPr>
          <w:rFonts w:ascii="Garamond" w:hAnsi="Garamond"/>
          <w:sz w:val="10"/>
          <w:szCs w:val="10"/>
        </w:rPr>
        <w:t xml:space="preserve">" (see Baudrillard 1983) life of pure simulation, where thousands of tiny hidden cameras record his every move for a </w:t>
      </w:r>
      <w:proofErr w:type="gramStart"/>
      <w:r w:rsidR="00B266B5" w:rsidRPr="00F20DFB">
        <w:rPr>
          <w:rFonts w:ascii="Garamond" w:hAnsi="Garamond"/>
          <w:sz w:val="10"/>
          <w:szCs w:val="10"/>
        </w:rPr>
        <w:t>world-wide</w:t>
      </w:r>
      <w:proofErr w:type="gramEnd"/>
      <w:r w:rsidR="00B266B5" w:rsidRPr="00F20DFB">
        <w:rPr>
          <w:rFonts w:ascii="Garamond" w:hAnsi="Garamond"/>
          <w:sz w:val="10"/>
          <w:szCs w:val="10"/>
        </w:rPr>
        <w:t xml:space="preserve">, live television audience. Truman can only break through the illusion that his life is a staged event by realizing eventually that he has the power to change the set, and thereby disrupt the carefully scripted storyline of the "show." Likewise, academic debaters possess considerable latent agency to change the set that serves as the backdrop for their discussions in policy debate tournaments. They can accomplish this by turning their attention beyond a narrow exclusive focus on competitive success in tournament contest rounds and toward possible roles they might play in broader fields of social action. The resulting shift in perspective changes fundamentally the dynamics of academic debate by foregrounding the central purpose of the activity: to serve as a medium of democratic empowerment. The notion of argumentative agency is not only important for the task of lending weight to projects in debate oriented toward the telos of democratic empowerment. The pursuit of action research carries intrinsic transformative benefits in the form of concrete political change. Building on </w:t>
      </w:r>
      <w:proofErr w:type="spellStart"/>
      <w:r w:rsidR="00B266B5" w:rsidRPr="00F20DFB">
        <w:rPr>
          <w:rFonts w:ascii="Garamond" w:hAnsi="Garamond"/>
          <w:sz w:val="10"/>
          <w:szCs w:val="10"/>
        </w:rPr>
        <w:t>Felski's</w:t>
      </w:r>
      <w:proofErr w:type="spellEnd"/>
      <w:r w:rsidR="00B266B5" w:rsidRPr="00F20DFB">
        <w:rPr>
          <w:rFonts w:ascii="Garamond" w:hAnsi="Garamond"/>
          <w:sz w:val="10"/>
          <w:szCs w:val="10"/>
        </w:rPr>
        <w:t xml:space="preserve"> argument that "it is not tenable to assume that hermetically sealed forums for discussion and debate can function as truly oppositional spaces of discourse" (1989, p. 171), Giroux points to Foucault and Gramsci as scholars who have made engagement with broader public spheres a matter of academic responsibility. </w:t>
      </w:r>
      <w:r w:rsidR="00B266B5" w:rsidRPr="0073037A">
        <w:rPr>
          <w:rFonts w:ascii="Garamond" w:hAnsi="Garamond"/>
          <w:b/>
          <w:sz w:val="24"/>
          <w:highlight w:val="cyan"/>
          <w:u w:val="single"/>
        </w:rPr>
        <w:t>Academics can no longer retreat into their careers</w:t>
      </w:r>
      <w:r w:rsidR="00B266B5" w:rsidRPr="00027B7E">
        <w:rPr>
          <w:rFonts w:ascii="Garamond" w:hAnsi="Garamond"/>
          <w:sz w:val="10"/>
          <w:szCs w:val="10"/>
        </w:rPr>
        <w:t>, classrooms,</w:t>
      </w:r>
      <w:r w:rsidR="00B266B5" w:rsidRPr="00B266B5">
        <w:rPr>
          <w:rFonts w:ascii="Garamond" w:hAnsi="Garamond"/>
          <w:sz w:val="24"/>
        </w:rPr>
        <w:t xml:space="preserve"> </w:t>
      </w:r>
      <w:r w:rsidR="00B266B5" w:rsidRPr="00027B7E">
        <w:rPr>
          <w:rFonts w:ascii="Garamond" w:hAnsi="Garamond"/>
          <w:sz w:val="10"/>
          <w:szCs w:val="10"/>
        </w:rPr>
        <w:t>or symposiums</w:t>
      </w:r>
      <w:r w:rsidR="00B266B5" w:rsidRPr="00027B7E">
        <w:rPr>
          <w:rFonts w:ascii="Garamond" w:hAnsi="Garamond"/>
          <w:sz w:val="24"/>
        </w:rPr>
        <w:t xml:space="preserve"> </w:t>
      </w:r>
      <w:r w:rsidR="00B266B5" w:rsidRPr="0073037A">
        <w:rPr>
          <w:rFonts w:ascii="Garamond" w:hAnsi="Garamond"/>
          <w:b/>
          <w:sz w:val="24"/>
          <w:highlight w:val="cyan"/>
          <w:u w:val="single"/>
        </w:rPr>
        <w:t xml:space="preserve">as if they were the only </w:t>
      </w:r>
      <w:r w:rsidR="00B266B5" w:rsidRPr="00027B7E">
        <w:rPr>
          <w:rFonts w:ascii="Garamond" w:hAnsi="Garamond"/>
          <w:sz w:val="10"/>
          <w:szCs w:val="10"/>
        </w:rPr>
        <w:t>public</w:t>
      </w:r>
      <w:r w:rsidR="00B266B5" w:rsidRPr="00B266B5">
        <w:rPr>
          <w:rFonts w:ascii="Garamond" w:hAnsi="Garamond"/>
          <w:sz w:val="24"/>
        </w:rPr>
        <w:t xml:space="preserve"> </w:t>
      </w:r>
      <w:r w:rsidR="00B266B5" w:rsidRPr="0073037A">
        <w:rPr>
          <w:rFonts w:ascii="Garamond" w:hAnsi="Garamond"/>
          <w:b/>
          <w:sz w:val="24"/>
          <w:highlight w:val="cyan"/>
          <w:u w:val="single"/>
        </w:rPr>
        <w:t>spheres available for engaging</w:t>
      </w:r>
      <w:r w:rsidR="00B266B5" w:rsidRPr="0073037A">
        <w:rPr>
          <w:rFonts w:ascii="Garamond" w:hAnsi="Garamond"/>
          <w:sz w:val="24"/>
          <w:highlight w:val="cyan"/>
        </w:rPr>
        <w:t xml:space="preserve"> </w:t>
      </w:r>
      <w:r w:rsidR="00B266B5" w:rsidRPr="00027B7E">
        <w:rPr>
          <w:rFonts w:ascii="Garamond" w:hAnsi="Garamond"/>
          <w:sz w:val="10"/>
          <w:szCs w:val="10"/>
        </w:rPr>
        <w:t>the power of ideas and the relations of</w:t>
      </w:r>
      <w:r w:rsidR="00B266B5" w:rsidRPr="00B266B5">
        <w:rPr>
          <w:rFonts w:ascii="Garamond" w:hAnsi="Garamond"/>
          <w:sz w:val="24"/>
        </w:rPr>
        <w:t xml:space="preserve"> </w:t>
      </w:r>
      <w:r w:rsidR="00B266B5" w:rsidRPr="0073037A">
        <w:rPr>
          <w:rFonts w:ascii="Garamond" w:hAnsi="Garamond"/>
          <w:b/>
          <w:sz w:val="24"/>
          <w:highlight w:val="cyan"/>
          <w:u w:val="single"/>
        </w:rPr>
        <w:t>power.</w:t>
      </w:r>
      <w:r w:rsidR="00B266B5" w:rsidRPr="00027B7E">
        <w:rPr>
          <w:rFonts w:ascii="Garamond" w:hAnsi="Garamond"/>
          <w:b/>
          <w:sz w:val="24"/>
          <w:u w:val="single"/>
        </w:rPr>
        <w:t xml:space="preserve"> </w:t>
      </w:r>
      <w:r w:rsidR="00B266B5" w:rsidRPr="00027B7E">
        <w:rPr>
          <w:rFonts w:ascii="Garamond" w:hAnsi="Garamond"/>
          <w:sz w:val="10"/>
          <w:szCs w:val="10"/>
        </w:rPr>
        <w:t>Foucault's (1977) notion of the specific intellectual taking up struggles connected to particular issues and contexts must be combined with Gramsci's (1971) notion of the engaged intellectual who connects his or her work to broader social concerns that deeply affect how people live, work, and survive (Giroux 1991, p. 57; see also Giroux 1988, p. 35).</w:t>
      </w:r>
      <w:r w:rsidR="00B266B5" w:rsidRPr="00B266B5">
        <w:rPr>
          <w:rFonts w:ascii="Garamond" w:hAnsi="Garamond"/>
          <w:sz w:val="24"/>
        </w:rPr>
        <w:t xml:space="preserve">  </w:t>
      </w:r>
      <w:r w:rsidR="00B266B5" w:rsidRPr="0073037A">
        <w:rPr>
          <w:rFonts w:ascii="Garamond" w:hAnsi="Garamond"/>
          <w:b/>
          <w:sz w:val="24"/>
          <w:highlight w:val="cyan"/>
          <w:u w:val="single"/>
        </w:rPr>
        <w:t>Within the limited horizon of</w:t>
      </w:r>
      <w:r w:rsidR="00B266B5" w:rsidRPr="0073037A">
        <w:rPr>
          <w:rFonts w:ascii="Garamond" w:hAnsi="Garamond"/>
          <w:sz w:val="24"/>
          <w:highlight w:val="cyan"/>
        </w:rPr>
        <w:t xml:space="preserve"> </w:t>
      </w:r>
      <w:r w:rsidR="00B266B5" w:rsidRPr="00027B7E">
        <w:rPr>
          <w:rFonts w:ascii="Garamond" w:hAnsi="Garamond"/>
          <w:sz w:val="10"/>
          <w:szCs w:val="10"/>
        </w:rPr>
        <w:t xml:space="preserve">zero-sum </w:t>
      </w:r>
      <w:r w:rsidR="00B266B5" w:rsidRPr="0073037A">
        <w:rPr>
          <w:rFonts w:ascii="Garamond" w:hAnsi="Garamond"/>
          <w:b/>
          <w:sz w:val="24"/>
          <w:highlight w:val="cyan"/>
          <w:u w:val="single"/>
        </w:rPr>
        <w:t>competition in</w:t>
      </w:r>
      <w:r w:rsidR="00B266B5" w:rsidRPr="0073037A">
        <w:rPr>
          <w:rFonts w:ascii="Garamond" w:hAnsi="Garamond"/>
          <w:sz w:val="24"/>
          <w:highlight w:val="cyan"/>
        </w:rPr>
        <w:t xml:space="preserve"> </w:t>
      </w:r>
      <w:r w:rsidR="00B266B5" w:rsidRPr="00027B7E">
        <w:rPr>
          <w:rFonts w:ascii="Garamond" w:hAnsi="Garamond"/>
          <w:sz w:val="10"/>
          <w:szCs w:val="10"/>
        </w:rPr>
        <w:t xml:space="preserve">the contest round framework for academic </w:t>
      </w:r>
      <w:r w:rsidR="00B266B5" w:rsidRPr="0073037A">
        <w:rPr>
          <w:rFonts w:ascii="Garamond" w:hAnsi="Garamond"/>
          <w:b/>
          <w:sz w:val="24"/>
          <w:highlight w:val="cyan"/>
          <w:u w:val="single"/>
        </w:rPr>
        <w:t>debate, questions of</w:t>
      </w:r>
      <w:r w:rsidR="00B266B5" w:rsidRPr="0073037A">
        <w:rPr>
          <w:rFonts w:ascii="Garamond" w:hAnsi="Garamond"/>
          <w:sz w:val="24"/>
          <w:highlight w:val="cyan"/>
        </w:rPr>
        <w:t xml:space="preserve"> </w:t>
      </w:r>
      <w:r w:rsidR="00B266B5" w:rsidRPr="00027B7E">
        <w:rPr>
          <w:rFonts w:ascii="Garamond" w:hAnsi="Garamond"/>
          <w:sz w:val="10"/>
          <w:szCs w:val="10"/>
        </w:rPr>
        <w:t xml:space="preserve">purpose, </w:t>
      </w:r>
      <w:r w:rsidR="00B266B5" w:rsidRPr="0073037A">
        <w:rPr>
          <w:rFonts w:ascii="Garamond" w:hAnsi="Garamond"/>
          <w:b/>
          <w:sz w:val="24"/>
          <w:highlight w:val="cyan"/>
          <w:u w:val="single"/>
        </w:rPr>
        <w:t>strategy</w:t>
      </w:r>
      <w:r w:rsidR="00B266B5" w:rsidRPr="00B266B5">
        <w:rPr>
          <w:rFonts w:ascii="Garamond" w:hAnsi="Garamond"/>
          <w:sz w:val="24"/>
        </w:rPr>
        <w:t xml:space="preserve">, </w:t>
      </w:r>
      <w:r w:rsidR="00B266B5" w:rsidRPr="00027B7E">
        <w:rPr>
          <w:rFonts w:ascii="Garamond" w:hAnsi="Garamond"/>
          <w:sz w:val="10"/>
          <w:szCs w:val="10"/>
        </w:rPr>
        <w:t xml:space="preserve">and practice </w:t>
      </w:r>
      <w:r w:rsidR="00B266B5" w:rsidRPr="0073037A">
        <w:rPr>
          <w:rFonts w:ascii="Garamond" w:hAnsi="Garamond"/>
          <w:sz w:val="10"/>
          <w:szCs w:val="10"/>
        </w:rPr>
        <w:t>tend to</w:t>
      </w:r>
      <w:r w:rsidR="00B266B5" w:rsidRPr="00027B7E">
        <w:rPr>
          <w:rFonts w:ascii="Garamond" w:hAnsi="Garamond"/>
          <w:b/>
          <w:sz w:val="24"/>
          <w:u w:val="single"/>
        </w:rPr>
        <w:t xml:space="preserve"> </w:t>
      </w:r>
      <w:r w:rsidR="00B266B5" w:rsidRPr="0073037A">
        <w:rPr>
          <w:rFonts w:ascii="Garamond" w:hAnsi="Garamond"/>
          <w:b/>
          <w:sz w:val="24"/>
          <w:highlight w:val="cyan"/>
          <w:u w:val="single"/>
        </w:rPr>
        <w:t>collapse into</w:t>
      </w:r>
      <w:r w:rsidR="00B266B5" w:rsidRPr="0073037A">
        <w:rPr>
          <w:rFonts w:ascii="Garamond" w:hAnsi="Garamond"/>
          <w:sz w:val="24"/>
          <w:highlight w:val="cyan"/>
        </w:rPr>
        <w:t xml:space="preserve"> </w:t>
      </w:r>
      <w:r w:rsidR="00B266B5" w:rsidRPr="00027B7E">
        <w:rPr>
          <w:rFonts w:ascii="Garamond" w:hAnsi="Garamond"/>
          <w:sz w:val="10"/>
          <w:szCs w:val="10"/>
        </w:rPr>
        <w:t xml:space="preserve">formulaic </w:t>
      </w:r>
      <w:r w:rsidR="00B266B5" w:rsidRPr="0073037A">
        <w:rPr>
          <w:rFonts w:ascii="Garamond" w:hAnsi="Garamond"/>
          <w:b/>
          <w:sz w:val="24"/>
          <w:highlight w:val="cyan"/>
          <w:u w:val="single"/>
        </w:rPr>
        <w:t>axioms for</w:t>
      </w:r>
      <w:r w:rsidR="00B266B5" w:rsidRPr="0073037A">
        <w:rPr>
          <w:rFonts w:ascii="Garamond" w:hAnsi="Garamond"/>
          <w:sz w:val="24"/>
          <w:highlight w:val="cyan"/>
        </w:rPr>
        <w:t xml:space="preserve"> </w:t>
      </w:r>
      <w:r w:rsidR="00B266B5" w:rsidRPr="00027B7E">
        <w:rPr>
          <w:rFonts w:ascii="Garamond" w:hAnsi="Garamond"/>
          <w:sz w:val="10"/>
          <w:szCs w:val="10"/>
        </w:rPr>
        <w:t xml:space="preserve">competitive </w:t>
      </w:r>
      <w:r w:rsidR="00B266B5" w:rsidRPr="0073037A">
        <w:rPr>
          <w:rFonts w:ascii="Garamond" w:hAnsi="Garamond"/>
          <w:b/>
          <w:sz w:val="24"/>
          <w:highlight w:val="cyan"/>
          <w:u w:val="single"/>
        </w:rPr>
        <w:t>success</w:t>
      </w:r>
      <w:r w:rsidR="00B266B5" w:rsidRPr="0073037A">
        <w:rPr>
          <w:rFonts w:ascii="Garamond" w:hAnsi="Garamond"/>
          <w:sz w:val="24"/>
          <w:highlight w:val="cyan"/>
        </w:rPr>
        <w:t xml:space="preserve"> </w:t>
      </w:r>
      <w:r w:rsidR="00B266B5" w:rsidRPr="00027B7E">
        <w:rPr>
          <w:rFonts w:ascii="Garamond" w:hAnsi="Garamond"/>
          <w:sz w:val="10"/>
          <w:szCs w:val="10"/>
        </w:rPr>
        <w:t xml:space="preserve">under the crushing weight of tournament pressure. </w:t>
      </w:r>
      <w:r w:rsidR="00B266B5" w:rsidRPr="00A8288E">
        <w:rPr>
          <w:rFonts w:ascii="Garamond" w:hAnsi="Garamond"/>
          <w:b/>
          <w:sz w:val="24"/>
          <w:highlight w:val="cyan"/>
          <w:u w:val="single"/>
        </w:rPr>
        <w:t>The purpose of debate becomes unrelenting pursuit of victory</w:t>
      </w:r>
      <w:r w:rsidR="00B266B5" w:rsidRPr="00A8288E">
        <w:rPr>
          <w:rFonts w:ascii="Garamond" w:hAnsi="Garamond"/>
          <w:sz w:val="24"/>
          <w:highlight w:val="cyan"/>
        </w:rPr>
        <w:t xml:space="preserve"> </w:t>
      </w:r>
      <w:r w:rsidR="00B266B5" w:rsidRPr="00027B7E">
        <w:rPr>
          <w:rFonts w:ascii="Garamond" w:hAnsi="Garamond"/>
          <w:sz w:val="10"/>
          <w:szCs w:val="10"/>
        </w:rPr>
        <w:t xml:space="preserve">at a zero-sum game. Strategies are developed to gain competitive edges that translate into contest round success. </w:t>
      </w:r>
      <w:r w:rsidR="00B266B5" w:rsidRPr="00A8288E">
        <w:rPr>
          <w:rFonts w:ascii="Garamond" w:hAnsi="Garamond"/>
          <w:b/>
          <w:sz w:val="24"/>
          <w:highlight w:val="cyan"/>
          <w:u w:val="single"/>
        </w:rPr>
        <w:t xml:space="preserve">Debate </w:t>
      </w:r>
      <w:r w:rsidR="00B266B5" w:rsidRPr="00A8288E">
        <w:rPr>
          <w:rFonts w:ascii="Garamond" w:hAnsi="Garamond"/>
          <w:sz w:val="10"/>
          <w:szCs w:val="10"/>
        </w:rPr>
        <w:t>practice</w:t>
      </w:r>
      <w:r w:rsidR="00B266B5" w:rsidRPr="00A8288E">
        <w:rPr>
          <w:rFonts w:ascii="Garamond" w:hAnsi="Garamond"/>
          <w:b/>
          <w:sz w:val="24"/>
        </w:rPr>
        <w:t xml:space="preserve"> </w:t>
      </w:r>
      <w:r w:rsidR="00B266B5" w:rsidRPr="00A8288E">
        <w:rPr>
          <w:rFonts w:ascii="Garamond" w:hAnsi="Garamond"/>
          <w:b/>
          <w:sz w:val="24"/>
          <w:highlight w:val="cyan"/>
          <w:u w:val="single"/>
        </w:rPr>
        <w:t>involves debaters "spewing"</w:t>
      </w:r>
      <w:r w:rsidR="00B266B5" w:rsidRPr="00A8288E">
        <w:rPr>
          <w:rFonts w:ascii="Garamond" w:hAnsi="Garamond"/>
          <w:sz w:val="24"/>
          <w:highlight w:val="cyan"/>
        </w:rPr>
        <w:t xml:space="preserve"> </w:t>
      </w:r>
      <w:r w:rsidR="00B266B5" w:rsidRPr="00027B7E">
        <w:rPr>
          <w:rFonts w:ascii="Garamond" w:hAnsi="Garamond"/>
          <w:sz w:val="10"/>
          <w:szCs w:val="10"/>
        </w:rPr>
        <w:t xml:space="preserve">a highly </w:t>
      </w:r>
      <w:r w:rsidR="00B266B5" w:rsidRPr="00A8288E">
        <w:rPr>
          <w:rFonts w:ascii="Garamond" w:hAnsi="Garamond"/>
          <w:b/>
          <w:sz w:val="24"/>
          <w:highlight w:val="cyan"/>
          <w:u w:val="single"/>
        </w:rPr>
        <w:t>technical</w:t>
      </w:r>
      <w:r w:rsidR="00B266B5" w:rsidRPr="00027B7E">
        <w:rPr>
          <w:rFonts w:ascii="Garamond" w:hAnsi="Garamond"/>
          <w:sz w:val="10"/>
          <w:szCs w:val="10"/>
        </w:rPr>
        <w:t xml:space="preserve">, specialized </w:t>
      </w:r>
      <w:r w:rsidR="00B266B5" w:rsidRPr="00A8288E">
        <w:rPr>
          <w:rFonts w:ascii="Garamond" w:hAnsi="Garamond"/>
          <w:b/>
          <w:sz w:val="24"/>
          <w:highlight w:val="cyan"/>
          <w:u w:val="single"/>
        </w:rPr>
        <w:t>discourse at expert judges trained to understand enough</w:t>
      </w:r>
      <w:r w:rsidR="00B266B5" w:rsidRPr="00A8288E">
        <w:rPr>
          <w:rFonts w:ascii="Garamond" w:hAnsi="Garamond"/>
          <w:sz w:val="24"/>
          <w:highlight w:val="cyan"/>
        </w:rPr>
        <w:t xml:space="preserve"> </w:t>
      </w:r>
      <w:r w:rsidR="00B266B5" w:rsidRPr="00027B7E">
        <w:rPr>
          <w:rFonts w:ascii="Garamond" w:hAnsi="Garamond"/>
          <w:sz w:val="10"/>
          <w:szCs w:val="10"/>
        </w:rPr>
        <w:t>of the speeches</w:t>
      </w:r>
      <w:r w:rsidR="00B266B5" w:rsidRPr="00B266B5">
        <w:rPr>
          <w:rFonts w:ascii="Garamond" w:hAnsi="Garamond"/>
          <w:sz w:val="24"/>
        </w:rPr>
        <w:t xml:space="preserve"> </w:t>
      </w:r>
      <w:r w:rsidR="00B266B5" w:rsidRPr="00A8288E">
        <w:rPr>
          <w:rFonts w:ascii="Garamond" w:hAnsi="Garamond"/>
          <w:b/>
          <w:sz w:val="24"/>
          <w:highlight w:val="cyan"/>
          <w:u w:val="single"/>
        </w:rPr>
        <w:t>to render decisions</w:t>
      </w:r>
      <w:r w:rsidR="00B266B5" w:rsidRPr="00B266B5">
        <w:rPr>
          <w:rFonts w:ascii="Garamond" w:hAnsi="Garamond"/>
          <w:sz w:val="24"/>
        </w:rPr>
        <w:t xml:space="preserve">. </w:t>
      </w:r>
      <w:r w:rsidR="00B266B5" w:rsidRPr="00027B7E">
        <w:rPr>
          <w:rFonts w:ascii="Garamond" w:hAnsi="Garamond"/>
          <w:sz w:val="10"/>
          <w:szCs w:val="10"/>
        </w:rPr>
        <w:t>Even in "kritik rounds," where the political status and meaning of the participants' own discourse is up for grabs, (see Shanahan 1993)</w:t>
      </w:r>
      <w:r w:rsidR="00B266B5" w:rsidRPr="00B266B5">
        <w:rPr>
          <w:rFonts w:ascii="Garamond" w:hAnsi="Garamond"/>
          <w:sz w:val="24"/>
        </w:rPr>
        <w:t xml:space="preserve"> </w:t>
      </w:r>
      <w:r w:rsidR="00B266B5" w:rsidRPr="002F2006">
        <w:rPr>
          <w:rFonts w:ascii="Garamond" w:hAnsi="Garamond"/>
          <w:b/>
          <w:sz w:val="24"/>
          <w:highlight w:val="cyan"/>
          <w:u w:val="single"/>
        </w:rPr>
        <w:t>the</w:t>
      </w:r>
      <w:r w:rsidR="00B266B5" w:rsidRPr="002F2006">
        <w:rPr>
          <w:rFonts w:ascii="Garamond" w:hAnsi="Garamond"/>
          <w:sz w:val="24"/>
          <w:highlight w:val="cyan"/>
        </w:rPr>
        <w:t xml:space="preserve"> </w:t>
      </w:r>
      <w:r w:rsidR="00B266B5" w:rsidRPr="0073037A">
        <w:rPr>
          <w:rFonts w:ascii="Garamond" w:hAnsi="Garamond"/>
          <w:sz w:val="10"/>
          <w:szCs w:val="10"/>
        </w:rPr>
        <w:t>contest</w:t>
      </w:r>
      <w:r w:rsidR="00B266B5" w:rsidRPr="00B266B5">
        <w:rPr>
          <w:rFonts w:ascii="Garamond" w:hAnsi="Garamond"/>
          <w:sz w:val="24"/>
        </w:rPr>
        <w:t xml:space="preserve"> </w:t>
      </w:r>
      <w:r w:rsidR="00B266B5" w:rsidRPr="002F2006">
        <w:rPr>
          <w:rFonts w:ascii="Garamond" w:hAnsi="Garamond"/>
          <w:b/>
          <w:sz w:val="24"/>
          <w:highlight w:val="cyan"/>
          <w:u w:val="single"/>
        </w:rPr>
        <w:t>round</w:t>
      </w:r>
      <w:r w:rsidR="00B266B5" w:rsidRPr="002F2006">
        <w:rPr>
          <w:rFonts w:ascii="Garamond" w:hAnsi="Garamond"/>
          <w:sz w:val="24"/>
          <w:highlight w:val="cyan"/>
        </w:rPr>
        <w:t xml:space="preserve"> </w:t>
      </w:r>
      <w:r w:rsidR="00B266B5" w:rsidRPr="0073037A">
        <w:rPr>
          <w:rFonts w:ascii="Garamond" w:hAnsi="Garamond"/>
          <w:sz w:val="10"/>
          <w:szCs w:val="10"/>
        </w:rPr>
        <w:t>framework</w:t>
      </w:r>
      <w:r w:rsidR="00B266B5" w:rsidRPr="00B266B5">
        <w:rPr>
          <w:rFonts w:ascii="Garamond" w:hAnsi="Garamond"/>
          <w:sz w:val="24"/>
        </w:rPr>
        <w:t xml:space="preserve"> </w:t>
      </w:r>
      <w:r w:rsidR="00B266B5" w:rsidRPr="002F2006">
        <w:rPr>
          <w:rFonts w:ascii="Garamond" w:hAnsi="Garamond"/>
          <w:b/>
          <w:sz w:val="24"/>
          <w:highlight w:val="cyan"/>
          <w:u w:val="single"/>
        </w:rPr>
        <w:t xml:space="preserve">tends to freeze </w:t>
      </w:r>
      <w:r w:rsidR="00B266B5" w:rsidRPr="002F2006">
        <w:rPr>
          <w:rFonts w:ascii="Garamond" w:hAnsi="Garamond"/>
          <w:sz w:val="10"/>
          <w:szCs w:val="10"/>
        </w:rPr>
        <w:t>the</w:t>
      </w:r>
      <w:r w:rsidR="00B266B5" w:rsidRPr="0073037A">
        <w:rPr>
          <w:rFonts w:ascii="Garamond" w:hAnsi="Garamond"/>
          <w:b/>
          <w:sz w:val="24"/>
          <w:u w:val="single"/>
        </w:rPr>
        <w:t xml:space="preserve"> </w:t>
      </w:r>
      <w:r w:rsidR="00B266B5" w:rsidRPr="002F2006">
        <w:rPr>
          <w:rFonts w:ascii="Garamond" w:hAnsi="Garamond"/>
          <w:b/>
          <w:sz w:val="24"/>
          <w:highlight w:val="cyan"/>
          <w:u w:val="single"/>
        </w:rPr>
        <w:t>discussion into bipolar</w:t>
      </w:r>
      <w:r w:rsidR="00B266B5" w:rsidRPr="0073037A">
        <w:rPr>
          <w:rFonts w:ascii="Garamond" w:hAnsi="Garamond"/>
          <w:sz w:val="10"/>
          <w:szCs w:val="10"/>
        </w:rPr>
        <w:t>, zero-sum</w:t>
      </w:r>
      <w:r w:rsidR="00B266B5" w:rsidRPr="00B266B5">
        <w:rPr>
          <w:rFonts w:ascii="Garamond" w:hAnsi="Garamond"/>
          <w:sz w:val="24"/>
        </w:rPr>
        <w:t xml:space="preserve"> </w:t>
      </w:r>
      <w:r w:rsidR="00B266B5" w:rsidRPr="002F2006">
        <w:rPr>
          <w:rFonts w:ascii="Garamond" w:hAnsi="Garamond"/>
          <w:b/>
          <w:sz w:val="24"/>
          <w:highlight w:val="cyan"/>
          <w:u w:val="single"/>
        </w:rPr>
        <w:t xml:space="preserve">terms </w:t>
      </w:r>
      <w:r w:rsidR="00B266B5" w:rsidRPr="002F2006">
        <w:rPr>
          <w:rFonts w:ascii="Garamond" w:hAnsi="Garamond"/>
          <w:sz w:val="10"/>
          <w:szCs w:val="10"/>
        </w:rPr>
        <w:t>that highlight competitive payoffs</w:t>
      </w:r>
      <w:r w:rsidR="00B266B5" w:rsidRPr="00B266B5">
        <w:rPr>
          <w:rFonts w:ascii="Garamond" w:hAnsi="Garamond"/>
          <w:sz w:val="24"/>
        </w:rPr>
        <w:t xml:space="preserve"> </w:t>
      </w:r>
      <w:r w:rsidR="00B266B5" w:rsidRPr="0073037A">
        <w:rPr>
          <w:rFonts w:ascii="Garamond" w:hAnsi="Garamond"/>
          <w:sz w:val="10"/>
          <w:szCs w:val="10"/>
        </w:rPr>
        <w:t>at the expense of opportunities for co-operative "rethinking."</w:t>
      </w:r>
      <w:r w:rsidR="00B266B5" w:rsidRPr="00B266B5">
        <w:rPr>
          <w:rFonts w:ascii="Garamond" w:hAnsi="Garamond"/>
          <w:sz w:val="24"/>
        </w:rPr>
        <w:t xml:space="preserve">  </w:t>
      </w:r>
      <w:r w:rsidR="00B266B5" w:rsidRPr="002F2006">
        <w:rPr>
          <w:rFonts w:ascii="Garamond" w:hAnsi="Garamond"/>
          <w:b/>
          <w:sz w:val="24"/>
          <w:highlight w:val="cyan"/>
          <w:u w:val="single"/>
        </w:rPr>
        <w:t xml:space="preserve">When the cultivation of argumentative agency is pursued as a central </w:t>
      </w:r>
      <w:r w:rsidR="00B266B5" w:rsidRPr="002F2006">
        <w:rPr>
          <w:rFonts w:ascii="Garamond" w:hAnsi="Garamond"/>
          <w:sz w:val="10"/>
          <w:szCs w:val="10"/>
        </w:rPr>
        <w:t>pedagogical</w:t>
      </w:r>
      <w:r w:rsidR="00B266B5" w:rsidRPr="0073037A">
        <w:rPr>
          <w:rFonts w:ascii="Garamond" w:hAnsi="Garamond"/>
          <w:b/>
          <w:sz w:val="24"/>
          <w:u w:val="single"/>
        </w:rPr>
        <w:t xml:space="preserve"> </w:t>
      </w:r>
      <w:r w:rsidR="00B266B5" w:rsidRPr="002F2006">
        <w:rPr>
          <w:rFonts w:ascii="Garamond" w:hAnsi="Garamond"/>
          <w:b/>
          <w:sz w:val="24"/>
          <w:highlight w:val="cyan"/>
          <w:u w:val="single"/>
        </w:rPr>
        <w:t xml:space="preserve">goal </w:t>
      </w:r>
      <w:r w:rsidR="00B266B5" w:rsidRPr="002F2006">
        <w:rPr>
          <w:rFonts w:ascii="Garamond" w:hAnsi="Garamond"/>
          <w:sz w:val="10"/>
          <w:szCs w:val="10"/>
        </w:rPr>
        <w:t>in</w:t>
      </w:r>
      <w:r w:rsidR="00B266B5" w:rsidRPr="00B266B5">
        <w:rPr>
          <w:rFonts w:ascii="Garamond" w:hAnsi="Garamond"/>
          <w:sz w:val="24"/>
        </w:rPr>
        <w:t xml:space="preserve"> </w:t>
      </w:r>
      <w:r w:rsidR="00B266B5" w:rsidRPr="0073037A">
        <w:rPr>
          <w:rFonts w:ascii="Garamond" w:hAnsi="Garamond"/>
          <w:sz w:val="10"/>
          <w:szCs w:val="10"/>
        </w:rPr>
        <w:t>academic debate, questions of purpose, strategy, and practice take on much broader meanings.</w:t>
      </w:r>
      <w:r w:rsidR="00B266B5" w:rsidRPr="00B266B5">
        <w:rPr>
          <w:rFonts w:ascii="Garamond" w:hAnsi="Garamond"/>
          <w:sz w:val="24"/>
        </w:rPr>
        <w:t xml:space="preserve"> </w:t>
      </w:r>
      <w:r w:rsidR="00B266B5" w:rsidRPr="002F2006">
        <w:rPr>
          <w:rFonts w:ascii="Garamond" w:hAnsi="Garamond"/>
          <w:b/>
          <w:sz w:val="24"/>
          <w:highlight w:val="cyan"/>
          <w:u w:val="single"/>
        </w:rPr>
        <w:t>The purpose of participating</w:t>
      </w:r>
      <w:r w:rsidR="00B266B5" w:rsidRPr="002F2006">
        <w:rPr>
          <w:rFonts w:ascii="Garamond" w:hAnsi="Garamond"/>
          <w:sz w:val="24"/>
          <w:highlight w:val="cyan"/>
        </w:rPr>
        <w:t xml:space="preserve"> </w:t>
      </w:r>
      <w:r w:rsidR="00B266B5" w:rsidRPr="0073037A">
        <w:rPr>
          <w:rFonts w:ascii="Garamond" w:hAnsi="Garamond"/>
          <w:sz w:val="10"/>
          <w:szCs w:val="10"/>
        </w:rPr>
        <w:t>in debate</w:t>
      </w:r>
      <w:r w:rsidR="00B266B5" w:rsidRPr="00B266B5">
        <w:rPr>
          <w:rFonts w:ascii="Garamond" w:hAnsi="Garamond"/>
          <w:sz w:val="24"/>
        </w:rPr>
        <w:t xml:space="preserve"> </w:t>
      </w:r>
      <w:r w:rsidR="00B266B5" w:rsidRPr="002F2006">
        <w:rPr>
          <w:rFonts w:ascii="Garamond" w:hAnsi="Garamond"/>
          <w:b/>
          <w:sz w:val="24"/>
          <w:highlight w:val="cyan"/>
          <w:u w:val="single"/>
        </w:rPr>
        <w:t xml:space="preserve">gets extended beyond </w:t>
      </w:r>
      <w:r w:rsidR="00B266B5" w:rsidRPr="002F2006">
        <w:rPr>
          <w:rFonts w:ascii="Garamond" w:hAnsi="Garamond"/>
          <w:sz w:val="10"/>
          <w:szCs w:val="10"/>
        </w:rPr>
        <w:t>just</w:t>
      </w:r>
      <w:r w:rsidR="00B266B5" w:rsidRPr="0073037A">
        <w:rPr>
          <w:rFonts w:ascii="Garamond" w:hAnsi="Garamond"/>
          <w:b/>
          <w:sz w:val="24"/>
          <w:u w:val="single"/>
        </w:rPr>
        <w:t xml:space="preserve"> </w:t>
      </w:r>
      <w:r w:rsidR="00B266B5" w:rsidRPr="002F2006">
        <w:rPr>
          <w:rFonts w:ascii="Garamond" w:hAnsi="Garamond"/>
          <w:b/>
          <w:sz w:val="24"/>
          <w:highlight w:val="cyan"/>
          <w:u w:val="single"/>
        </w:rPr>
        <w:t>winning</w:t>
      </w:r>
      <w:r w:rsidR="00B266B5" w:rsidRPr="002F2006">
        <w:rPr>
          <w:rFonts w:ascii="Garamond" w:hAnsi="Garamond"/>
          <w:sz w:val="24"/>
          <w:highlight w:val="cyan"/>
        </w:rPr>
        <w:t xml:space="preserve"> </w:t>
      </w:r>
      <w:r w:rsidR="00B266B5" w:rsidRPr="0073037A">
        <w:rPr>
          <w:rFonts w:ascii="Garamond" w:hAnsi="Garamond"/>
          <w:sz w:val="10"/>
          <w:szCs w:val="10"/>
        </w:rPr>
        <w:t>contest rounds (although that purpose does not need to be abandoned completely),</w:t>
      </w:r>
      <w:r w:rsidR="00B266B5" w:rsidRPr="00B266B5">
        <w:rPr>
          <w:rFonts w:ascii="Garamond" w:hAnsi="Garamond"/>
          <w:sz w:val="24"/>
        </w:rPr>
        <w:t xml:space="preserve"> </w:t>
      </w:r>
      <w:r w:rsidR="00B266B5" w:rsidRPr="002F2006">
        <w:rPr>
          <w:rFonts w:ascii="Garamond" w:hAnsi="Garamond"/>
          <w:b/>
          <w:sz w:val="24"/>
          <w:highlight w:val="cyan"/>
          <w:u w:val="single"/>
        </w:rPr>
        <w:t>as debaters intervene</w:t>
      </w:r>
      <w:r w:rsidR="00B266B5" w:rsidRPr="002F2006">
        <w:rPr>
          <w:rFonts w:ascii="Garamond" w:hAnsi="Garamond"/>
          <w:sz w:val="24"/>
          <w:highlight w:val="cyan"/>
        </w:rPr>
        <w:t xml:space="preserve"> </w:t>
      </w:r>
      <w:r w:rsidR="00B266B5" w:rsidRPr="0073037A">
        <w:rPr>
          <w:rFonts w:ascii="Garamond" w:hAnsi="Garamond"/>
          <w:sz w:val="10"/>
          <w:szCs w:val="10"/>
        </w:rPr>
        <w:t>in public affairs directly</w:t>
      </w:r>
      <w:r w:rsidR="00B266B5" w:rsidRPr="00B266B5">
        <w:rPr>
          <w:rFonts w:ascii="Garamond" w:hAnsi="Garamond"/>
          <w:sz w:val="24"/>
        </w:rPr>
        <w:t xml:space="preserve"> </w:t>
      </w:r>
      <w:r w:rsidR="00B266B5" w:rsidRPr="002F2006">
        <w:rPr>
          <w:rFonts w:ascii="Garamond" w:hAnsi="Garamond"/>
          <w:b/>
          <w:sz w:val="24"/>
          <w:highlight w:val="cyan"/>
          <w:u w:val="single"/>
        </w:rPr>
        <w:t>to affect social change</w:t>
      </w:r>
      <w:r w:rsidR="00B266B5" w:rsidRPr="00805450">
        <w:rPr>
          <w:rFonts w:ascii="Garamond" w:hAnsi="Garamond"/>
          <w:sz w:val="10"/>
          <w:szCs w:val="10"/>
        </w:rPr>
        <w:t>, and in the process, bolster their own senses of political agency.</w:t>
      </w:r>
      <w:r w:rsidR="00B266B5" w:rsidRPr="00B266B5">
        <w:rPr>
          <w:rFonts w:ascii="Garamond" w:hAnsi="Garamond"/>
          <w:sz w:val="24"/>
        </w:rPr>
        <w:t xml:space="preserve"> </w:t>
      </w:r>
      <w:r w:rsidR="00B266B5" w:rsidRPr="0073037A">
        <w:rPr>
          <w:rFonts w:ascii="Garamond" w:hAnsi="Garamond"/>
          <w:sz w:val="10"/>
          <w:szCs w:val="10"/>
        </w:rPr>
        <w:t xml:space="preserve">In this approach, debate strategy begins to bear a resemblance to social movement strategizing, with questions of timing, </w:t>
      </w:r>
      <w:proofErr w:type="gramStart"/>
      <w:r w:rsidR="00B266B5" w:rsidRPr="0073037A">
        <w:rPr>
          <w:rFonts w:ascii="Garamond" w:hAnsi="Garamond"/>
          <w:sz w:val="10"/>
          <w:szCs w:val="10"/>
        </w:rPr>
        <w:t>coalition-building</w:t>
      </w:r>
      <w:proofErr w:type="gramEnd"/>
      <w:r w:rsidR="00B266B5" w:rsidRPr="0073037A">
        <w:rPr>
          <w:rFonts w:ascii="Garamond" w:hAnsi="Garamond"/>
          <w:sz w:val="10"/>
          <w:szCs w:val="10"/>
        </w:rPr>
        <w:t xml:space="preserve">, and publicity taking on increasing importance. Finally, debate practice itself becomes dynamic as debaters invent new forms of argumentative expression tailored specifically to support particular projects of political intervention into fields of social action. </w:t>
      </w:r>
      <w:r w:rsidR="00805450">
        <w:rPr>
          <w:rFonts w:ascii="Garamond" w:hAnsi="Garamond"/>
          <w:sz w:val="10"/>
          <w:szCs w:val="10"/>
        </w:rPr>
        <w:t xml:space="preserve"> </w:t>
      </w:r>
      <w:r w:rsidR="00805450" w:rsidRPr="00805450">
        <w:rPr>
          <w:rFonts w:ascii="Garamond" w:hAnsi="Garamond"/>
          <w:sz w:val="10"/>
          <w:szCs w:val="10"/>
        </w:rPr>
        <w:t>Gordon Mitchell</w:t>
      </w:r>
      <w:r w:rsidR="00805450" w:rsidRPr="00805450">
        <w:rPr>
          <w:rFonts w:ascii="Garamond" w:hAnsi="Garamond"/>
          <w:sz w:val="10"/>
          <w:szCs w:val="10"/>
          <w:lang w:bidi="en-US"/>
        </w:rPr>
        <w:t xml:space="preserve"> </w:t>
      </w:r>
      <w:r w:rsidR="00805450" w:rsidRPr="00805450">
        <w:rPr>
          <w:rFonts w:ascii="Garamond" w:hAnsi="Garamond"/>
          <w:sz w:val="10"/>
          <w:szCs w:val="10"/>
        </w:rPr>
        <w:t>1998</w:t>
      </w:r>
      <w:r w:rsidR="00805450" w:rsidRPr="00805450">
        <w:rPr>
          <w:rFonts w:ascii="Garamond" w:hAnsi="Garamond"/>
          <w:sz w:val="10"/>
          <w:szCs w:val="10"/>
          <w:lang w:bidi="en-US"/>
        </w:rPr>
        <w:t xml:space="preserve"> </w:t>
      </w:r>
      <w:r w:rsidR="00805450" w:rsidRPr="00805450">
        <w:rPr>
          <w:rFonts w:ascii="Garamond" w:hAnsi="Garamond"/>
          <w:sz w:val="10"/>
          <w:szCs w:val="10"/>
        </w:rPr>
        <w:t>(</w:t>
      </w:r>
      <w:proofErr w:type="spellStart"/>
      <w:r w:rsidR="00805450" w:rsidRPr="00805450">
        <w:rPr>
          <w:rFonts w:ascii="Garamond" w:hAnsi="Garamond"/>
          <w:sz w:val="10"/>
          <w:szCs w:val="10"/>
        </w:rPr>
        <w:t>Upitt</w:t>
      </w:r>
      <w:proofErr w:type="spellEnd"/>
      <w:r w:rsidR="00805450" w:rsidRPr="00805450">
        <w:rPr>
          <w:rFonts w:ascii="Garamond" w:hAnsi="Garamond"/>
          <w:sz w:val="10"/>
          <w:szCs w:val="10"/>
        </w:rPr>
        <w:t xml:space="preserve"> prof of </w:t>
      </w:r>
      <w:proofErr w:type="spellStart"/>
      <w:r w:rsidR="00805450" w:rsidRPr="00805450">
        <w:rPr>
          <w:rFonts w:ascii="Garamond" w:hAnsi="Garamond"/>
          <w:sz w:val="10"/>
          <w:szCs w:val="10"/>
        </w:rPr>
        <w:t>Comm</w:t>
      </w:r>
      <w:proofErr w:type="spellEnd"/>
      <w:r w:rsidR="00805450" w:rsidRPr="00805450">
        <w:rPr>
          <w:rFonts w:ascii="Garamond" w:hAnsi="Garamond"/>
          <w:sz w:val="10"/>
          <w:szCs w:val="10"/>
        </w:rPr>
        <w:t xml:space="preserve"> and coach) "Pedagogical possibilities for argumentative agency in academic debate" Argumentation &amp; Advocacy; </w:t>
      </w:r>
      <w:proofErr w:type="spellStart"/>
      <w:r w:rsidR="00805450" w:rsidRPr="00805450">
        <w:rPr>
          <w:rFonts w:ascii="Garamond" w:hAnsi="Garamond"/>
          <w:sz w:val="10"/>
          <w:szCs w:val="10"/>
        </w:rPr>
        <w:t>Fall98</w:t>
      </w:r>
      <w:proofErr w:type="spellEnd"/>
      <w:r w:rsidR="00805450" w:rsidRPr="00805450">
        <w:rPr>
          <w:rFonts w:ascii="Garamond" w:hAnsi="Garamond"/>
          <w:sz w:val="10"/>
          <w:szCs w:val="10"/>
        </w:rPr>
        <w:t xml:space="preserve">, Vol. 35 Issue 2, pg. </w:t>
      </w:r>
      <w:proofErr w:type="spellStart"/>
      <w:r w:rsidR="00805450" w:rsidRPr="00805450">
        <w:rPr>
          <w:rFonts w:ascii="Garamond" w:hAnsi="Garamond"/>
          <w:sz w:val="10"/>
          <w:szCs w:val="10"/>
        </w:rPr>
        <w:t>Ebsco</w:t>
      </w:r>
      <w:proofErr w:type="spellEnd"/>
      <w:r w:rsidR="00805450" w:rsidRPr="00805450">
        <w:rPr>
          <w:rFonts w:ascii="Garamond" w:hAnsi="Garamond"/>
          <w:sz w:val="10"/>
          <w:szCs w:val="10"/>
        </w:rPr>
        <w:t>/</w:t>
      </w:r>
    </w:p>
    <w:p w14:paraId="3C454A42" w14:textId="2D1D9867" w:rsidR="00B266B5" w:rsidRPr="00805450" w:rsidRDefault="00B266B5" w:rsidP="00B266B5">
      <w:pPr>
        <w:spacing w:line="360" w:lineRule="auto"/>
        <w:jc w:val="both"/>
        <w:rPr>
          <w:rFonts w:ascii="Garamond" w:hAnsi="Garamond"/>
          <w:sz w:val="10"/>
          <w:szCs w:val="10"/>
        </w:rPr>
      </w:pPr>
    </w:p>
    <w:p w14:paraId="6708D746" w14:textId="77777777" w:rsidR="005D7BE9" w:rsidRDefault="009B4C27" w:rsidP="00B266B5">
      <w:pPr>
        <w:spacing w:line="360" w:lineRule="auto"/>
        <w:jc w:val="both"/>
        <w:rPr>
          <w:rFonts w:ascii="Garamond" w:hAnsi="Garamond"/>
          <w:sz w:val="24"/>
        </w:rPr>
      </w:pPr>
      <w:r>
        <w:rPr>
          <w:rFonts w:ascii="Garamond" w:hAnsi="Garamond"/>
          <w:sz w:val="24"/>
        </w:rPr>
        <w:t xml:space="preserve">The speech act of the 1AC is a criticism of how LD turns debate into a laboratory through countless theory shells, massive impact scenarios, and abstract philosophies that claim stakes in fairness and education while paradoxically ignoring the actual violations of fairness and atrocities that occur in everyday life that we subconsciously support.  </w:t>
      </w:r>
    </w:p>
    <w:p w14:paraId="15E124CC" w14:textId="16D2814C" w:rsidR="009B4C27" w:rsidRDefault="005D7BE9" w:rsidP="00B266B5">
      <w:pPr>
        <w:spacing w:line="360" w:lineRule="auto"/>
        <w:jc w:val="both"/>
        <w:rPr>
          <w:rFonts w:ascii="Garamond" w:hAnsi="Garamond"/>
          <w:sz w:val="24"/>
        </w:rPr>
      </w:pPr>
      <w:r>
        <w:rPr>
          <w:rFonts w:ascii="Garamond" w:hAnsi="Garamond"/>
          <w:sz w:val="24"/>
        </w:rPr>
        <w:t>The judge must play the role of the intellectual, as the ballot has the power to determine what advo</w:t>
      </w:r>
      <w:r w:rsidR="00A56EF5">
        <w:rPr>
          <w:rFonts w:ascii="Garamond" w:hAnsi="Garamond"/>
          <w:sz w:val="24"/>
        </w:rPr>
        <w:t xml:space="preserve">cacy is endorsed in this round and beyond.  As an intellectual the judge has the paramount obligation to not only deconstruct truth, but also ascertain the possibility of new truth.  </w:t>
      </w:r>
      <w:r w:rsidR="00A56EF5">
        <w:rPr>
          <w:rFonts w:ascii="Garamond" w:hAnsi="Garamond"/>
          <w:b/>
          <w:sz w:val="24"/>
        </w:rPr>
        <w:t>Foucault</w:t>
      </w:r>
      <w:r w:rsidR="00A56EF5">
        <w:rPr>
          <w:rFonts w:ascii="Garamond" w:hAnsi="Garamond"/>
          <w:sz w:val="24"/>
        </w:rPr>
        <w:t xml:space="preserve"> explains,</w:t>
      </w:r>
    </w:p>
    <w:p w14:paraId="24B70938" w14:textId="77777777" w:rsidR="00A56EF5" w:rsidRPr="00A56EF5" w:rsidRDefault="00A56EF5" w:rsidP="00B266B5">
      <w:pPr>
        <w:spacing w:line="360" w:lineRule="auto"/>
        <w:jc w:val="both"/>
        <w:rPr>
          <w:rFonts w:ascii="Garamond" w:hAnsi="Garamond"/>
          <w:sz w:val="10"/>
          <w:szCs w:val="10"/>
        </w:rPr>
      </w:pPr>
    </w:p>
    <w:p w14:paraId="0671C4FC" w14:textId="2626C89A" w:rsidR="00A56EF5" w:rsidRPr="00CF128D" w:rsidRDefault="00A56EF5" w:rsidP="00A56EF5">
      <w:pPr>
        <w:spacing w:line="360" w:lineRule="auto"/>
        <w:jc w:val="both"/>
        <w:rPr>
          <w:rFonts w:ascii="Garamond" w:hAnsi="Garamond"/>
          <w:bCs/>
          <w:sz w:val="10"/>
          <w:szCs w:val="10"/>
        </w:rPr>
      </w:pPr>
      <w:r w:rsidRPr="00816E25">
        <w:rPr>
          <w:rFonts w:ascii="Garamond" w:hAnsi="Garamond"/>
          <w:bCs/>
          <w:sz w:val="10"/>
          <w:szCs w:val="10"/>
        </w:rPr>
        <w:t>It seems to me that what must now be taken into account in</w:t>
      </w:r>
      <w:r w:rsidRPr="00A56EF5">
        <w:rPr>
          <w:rFonts w:ascii="Garamond" w:hAnsi="Garamond"/>
          <w:bCs/>
          <w:sz w:val="24"/>
        </w:rPr>
        <w:t xml:space="preserve"> </w:t>
      </w:r>
      <w:r w:rsidRPr="003D31EE">
        <w:rPr>
          <w:rFonts w:ascii="Garamond" w:hAnsi="Garamond"/>
          <w:b/>
          <w:bCs/>
          <w:sz w:val="24"/>
          <w:highlight w:val="cyan"/>
          <w:u w:val="single"/>
        </w:rPr>
        <w:t>[</w:t>
      </w:r>
      <w:proofErr w:type="gramStart"/>
      <w:r w:rsidRPr="003D31EE">
        <w:rPr>
          <w:rFonts w:ascii="Garamond" w:hAnsi="Garamond"/>
          <w:b/>
          <w:bCs/>
          <w:sz w:val="24"/>
          <w:highlight w:val="cyan"/>
          <w:u w:val="single"/>
        </w:rPr>
        <w:t>T]he</w:t>
      </w:r>
      <w:proofErr w:type="gramEnd"/>
      <w:r w:rsidRPr="003D31EE">
        <w:rPr>
          <w:rFonts w:ascii="Garamond" w:hAnsi="Garamond"/>
          <w:b/>
          <w:bCs/>
          <w:sz w:val="24"/>
          <w:highlight w:val="cyan"/>
          <w:u w:val="single"/>
        </w:rPr>
        <w:t xml:space="preserve"> intellectual is not the ‘bearer of universal values.’</w:t>
      </w:r>
      <w:r w:rsidRPr="003D31EE">
        <w:rPr>
          <w:rFonts w:ascii="Garamond" w:hAnsi="Garamond"/>
          <w:bCs/>
          <w:sz w:val="24"/>
          <w:highlight w:val="cyan"/>
        </w:rPr>
        <w:t xml:space="preserve">  </w:t>
      </w:r>
      <w:r w:rsidRPr="003D31EE">
        <w:rPr>
          <w:rFonts w:ascii="Garamond" w:hAnsi="Garamond"/>
          <w:b/>
          <w:bCs/>
          <w:sz w:val="24"/>
          <w:highlight w:val="cyan"/>
          <w:u w:val="single"/>
        </w:rPr>
        <w:t>Rather</w:t>
      </w:r>
      <w:r w:rsidRPr="00816E25">
        <w:rPr>
          <w:rFonts w:ascii="Garamond" w:hAnsi="Garamond"/>
          <w:bCs/>
          <w:sz w:val="10"/>
          <w:szCs w:val="10"/>
        </w:rPr>
        <w:t>, it’s</w:t>
      </w:r>
      <w:r w:rsidRPr="00A56EF5">
        <w:rPr>
          <w:rFonts w:ascii="Garamond" w:hAnsi="Garamond"/>
          <w:bCs/>
          <w:sz w:val="24"/>
        </w:rPr>
        <w:t xml:space="preserve"> </w:t>
      </w:r>
      <w:r w:rsidRPr="003D31EE">
        <w:rPr>
          <w:rFonts w:ascii="Garamond" w:hAnsi="Garamond"/>
          <w:b/>
          <w:bCs/>
          <w:sz w:val="24"/>
          <w:highlight w:val="cyan"/>
          <w:u w:val="single"/>
        </w:rPr>
        <w:t>the person</w:t>
      </w:r>
      <w:r w:rsidRPr="003D31EE">
        <w:rPr>
          <w:rFonts w:ascii="Garamond" w:hAnsi="Garamond"/>
          <w:bCs/>
          <w:sz w:val="24"/>
          <w:highlight w:val="cyan"/>
        </w:rPr>
        <w:t xml:space="preserve"> </w:t>
      </w:r>
      <w:r w:rsidRPr="00816E25">
        <w:rPr>
          <w:rFonts w:ascii="Garamond" w:hAnsi="Garamond"/>
          <w:bCs/>
          <w:sz w:val="10"/>
          <w:szCs w:val="10"/>
        </w:rPr>
        <w:t>occupying a specific position – but</w:t>
      </w:r>
      <w:r w:rsidRPr="00A56EF5">
        <w:rPr>
          <w:rFonts w:ascii="Garamond" w:hAnsi="Garamond"/>
          <w:bCs/>
          <w:sz w:val="24"/>
        </w:rPr>
        <w:t xml:space="preserve"> </w:t>
      </w:r>
      <w:r w:rsidRPr="003D31EE">
        <w:rPr>
          <w:rFonts w:ascii="Garamond" w:hAnsi="Garamond"/>
          <w:b/>
          <w:bCs/>
          <w:sz w:val="24"/>
          <w:highlight w:val="cyan"/>
          <w:u w:val="single"/>
        </w:rPr>
        <w:t>who</w:t>
      </w:r>
      <w:r w:rsidRPr="003D31EE">
        <w:rPr>
          <w:rFonts w:ascii="Garamond" w:hAnsi="Garamond"/>
          <w:bCs/>
          <w:sz w:val="10"/>
          <w:szCs w:val="10"/>
          <w:highlight w:val="cyan"/>
        </w:rPr>
        <w:t>se</w:t>
      </w:r>
      <w:r w:rsidRPr="003D31EE">
        <w:rPr>
          <w:rFonts w:ascii="Garamond" w:hAnsi="Garamond"/>
          <w:bCs/>
          <w:sz w:val="24"/>
          <w:highlight w:val="cyan"/>
        </w:rPr>
        <w:t xml:space="preserve"> </w:t>
      </w:r>
      <w:r w:rsidRPr="00816E25">
        <w:rPr>
          <w:rFonts w:ascii="Garamond" w:hAnsi="Garamond"/>
          <w:bCs/>
          <w:sz w:val="10"/>
          <w:szCs w:val="10"/>
        </w:rPr>
        <w:t>specificity</w:t>
      </w:r>
      <w:r w:rsidRPr="00A56EF5">
        <w:rPr>
          <w:rFonts w:ascii="Garamond" w:hAnsi="Garamond"/>
          <w:b/>
          <w:bCs/>
          <w:sz w:val="24"/>
          <w:u w:val="single"/>
        </w:rPr>
        <w:t xml:space="preserve"> </w:t>
      </w:r>
      <w:r w:rsidRPr="003D31EE">
        <w:rPr>
          <w:rFonts w:ascii="Garamond" w:hAnsi="Garamond"/>
          <w:b/>
          <w:bCs/>
          <w:sz w:val="24"/>
          <w:highlight w:val="cyan"/>
          <w:u w:val="single"/>
        </w:rPr>
        <w:t>is linked</w:t>
      </w:r>
      <w:r w:rsidRPr="00816E25">
        <w:rPr>
          <w:rFonts w:ascii="Garamond" w:hAnsi="Garamond"/>
          <w:bCs/>
          <w:sz w:val="10"/>
          <w:szCs w:val="10"/>
        </w:rPr>
        <w:t>, in a society like ours,</w:t>
      </w:r>
      <w:r w:rsidRPr="00A56EF5">
        <w:rPr>
          <w:rFonts w:ascii="Garamond" w:hAnsi="Garamond"/>
          <w:bCs/>
          <w:sz w:val="24"/>
        </w:rPr>
        <w:t xml:space="preserve"> </w:t>
      </w:r>
      <w:r w:rsidRPr="003D31EE">
        <w:rPr>
          <w:rFonts w:ascii="Garamond" w:hAnsi="Garamond"/>
          <w:b/>
          <w:bCs/>
          <w:sz w:val="24"/>
          <w:highlight w:val="cyan"/>
          <w:u w:val="single"/>
        </w:rPr>
        <w:t>to</w:t>
      </w:r>
      <w:r w:rsidRPr="003D31EE">
        <w:rPr>
          <w:rFonts w:ascii="Garamond" w:hAnsi="Garamond"/>
          <w:bCs/>
          <w:sz w:val="24"/>
          <w:highlight w:val="cyan"/>
        </w:rPr>
        <w:t xml:space="preserve"> </w:t>
      </w:r>
      <w:r w:rsidRPr="00816E25">
        <w:rPr>
          <w:rFonts w:ascii="Garamond" w:hAnsi="Garamond"/>
          <w:bCs/>
          <w:sz w:val="10"/>
          <w:szCs w:val="10"/>
        </w:rPr>
        <w:t>the general functioning of an apparatus of</w:t>
      </w:r>
      <w:r w:rsidRPr="00A56EF5">
        <w:rPr>
          <w:rFonts w:ascii="Garamond" w:hAnsi="Garamond"/>
          <w:bCs/>
          <w:sz w:val="24"/>
        </w:rPr>
        <w:t xml:space="preserve"> </w:t>
      </w:r>
      <w:r w:rsidRPr="003D31EE">
        <w:rPr>
          <w:rFonts w:ascii="Garamond" w:hAnsi="Garamond"/>
          <w:b/>
          <w:bCs/>
          <w:sz w:val="24"/>
          <w:highlight w:val="cyan"/>
          <w:u w:val="single"/>
        </w:rPr>
        <w:t>truth</w:t>
      </w:r>
      <w:r w:rsidRPr="00A56EF5">
        <w:rPr>
          <w:rFonts w:ascii="Garamond" w:hAnsi="Garamond"/>
          <w:bCs/>
          <w:sz w:val="24"/>
        </w:rPr>
        <w:t xml:space="preserve">.  </w:t>
      </w:r>
      <w:r w:rsidRPr="00816E25">
        <w:rPr>
          <w:rFonts w:ascii="Garamond" w:hAnsi="Garamond"/>
          <w:bCs/>
          <w:sz w:val="10"/>
          <w:szCs w:val="10"/>
        </w:rPr>
        <w:t>In other words, the intellectual has a three-fold specificity: that of his class position (whether as petty-bourgeois in the service of capitalism or ‘organic’ 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w:t>
      </w:r>
      <w:r w:rsidRPr="00A56EF5">
        <w:rPr>
          <w:rFonts w:ascii="Garamond" w:hAnsi="Garamond"/>
          <w:bCs/>
          <w:sz w:val="24"/>
        </w:rPr>
        <w:t xml:space="preserve"> </w:t>
      </w:r>
      <w:r w:rsidRPr="003D31EE">
        <w:rPr>
          <w:rFonts w:ascii="Garamond" w:hAnsi="Garamond"/>
          <w:b/>
          <w:bCs/>
          <w:sz w:val="24"/>
          <w:highlight w:val="cyan"/>
          <w:u w:val="single"/>
        </w:rPr>
        <w:t>it’s with this</w:t>
      </w:r>
      <w:r w:rsidRPr="003D31EE">
        <w:rPr>
          <w:rFonts w:ascii="Garamond" w:hAnsi="Garamond"/>
          <w:bCs/>
          <w:sz w:val="24"/>
          <w:highlight w:val="cyan"/>
        </w:rPr>
        <w:t xml:space="preserve"> </w:t>
      </w:r>
      <w:r w:rsidRPr="00816E25">
        <w:rPr>
          <w:rFonts w:ascii="Garamond" w:hAnsi="Garamond"/>
          <w:bCs/>
          <w:sz w:val="10"/>
          <w:szCs w:val="10"/>
        </w:rPr>
        <w:t>last</w:t>
      </w:r>
      <w:r w:rsidRPr="00A56EF5">
        <w:rPr>
          <w:rFonts w:ascii="Garamond" w:hAnsi="Garamond"/>
          <w:bCs/>
          <w:sz w:val="24"/>
        </w:rPr>
        <w:t xml:space="preserve"> </w:t>
      </w:r>
      <w:r w:rsidRPr="003D31EE">
        <w:rPr>
          <w:rFonts w:ascii="Garamond" w:hAnsi="Garamond"/>
          <w:b/>
          <w:bCs/>
          <w:sz w:val="24"/>
          <w:highlight w:val="cyan"/>
          <w:u w:val="single"/>
        </w:rPr>
        <w:t>factor that [their]</w:t>
      </w:r>
      <w:r w:rsidRPr="00A56EF5">
        <w:rPr>
          <w:rFonts w:ascii="Garamond" w:hAnsi="Garamond"/>
          <w:b/>
          <w:bCs/>
          <w:sz w:val="24"/>
          <w:u w:val="single"/>
        </w:rPr>
        <w:t xml:space="preserve"> </w:t>
      </w:r>
      <w:r w:rsidRPr="00816E25">
        <w:rPr>
          <w:rFonts w:ascii="Garamond" w:hAnsi="Garamond"/>
          <w:bCs/>
          <w:sz w:val="10"/>
          <w:szCs w:val="10"/>
        </w:rPr>
        <w:t>his</w:t>
      </w:r>
      <w:r w:rsidRPr="00A56EF5">
        <w:rPr>
          <w:rFonts w:ascii="Garamond" w:hAnsi="Garamond"/>
          <w:bCs/>
          <w:sz w:val="24"/>
        </w:rPr>
        <w:t xml:space="preserve"> </w:t>
      </w:r>
      <w:r w:rsidRPr="003D31EE">
        <w:rPr>
          <w:rFonts w:ascii="Garamond" w:hAnsi="Garamond"/>
          <w:b/>
          <w:bCs/>
          <w:sz w:val="24"/>
          <w:highlight w:val="cyan"/>
          <w:u w:val="single"/>
        </w:rPr>
        <w:t>position can take on</w:t>
      </w:r>
      <w:r w:rsidRPr="003D31EE">
        <w:rPr>
          <w:rFonts w:ascii="Garamond" w:hAnsi="Garamond"/>
          <w:bCs/>
          <w:sz w:val="24"/>
          <w:highlight w:val="cyan"/>
        </w:rPr>
        <w:t xml:space="preserve"> </w:t>
      </w:r>
      <w:r w:rsidRPr="00816E25">
        <w:rPr>
          <w:rFonts w:ascii="Garamond" w:hAnsi="Garamond"/>
          <w:bCs/>
          <w:sz w:val="10"/>
          <w:szCs w:val="10"/>
        </w:rPr>
        <w:t>a general</w:t>
      </w:r>
      <w:r w:rsidRPr="00A56EF5">
        <w:rPr>
          <w:rFonts w:ascii="Garamond" w:hAnsi="Garamond"/>
          <w:bCs/>
          <w:sz w:val="24"/>
        </w:rPr>
        <w:t xml:space="preserve"> </w:t>
      </w:r>
      <w:r w:rsidRPr="003D31EE">
        <w:rPr>
          <w:rFonts w:ascii="Garamond" w:hAnsi="Garamond"/>
          <w:b/>
          <w:bCs/>
          <w:sz w:val="24"/>
          <w:highlight w:val="cyan"/>
          <w:u w:val="single"/>
        </w:rPr>
        <w:t>significance</w:t>
      </w:r>
      <w:r w:rsidRPr="003D31EE">
        <w:rPr>
          <w:rFonts w:ascii="Garamond" w:hAnsi="Garamond"/>
          <w:bCs/>
          <w:sz w:val="24"/>
          <w:highlight w:val="cyan"/>
        </w:rPr>
        <w:t xml:space="preserve"> </w:t>
      </w:r>
      <w:r w:rsidRPr="00816E25">
        <w:rPr>
          <w:rFonts w:ascii="Garamond" w:hAnsi="Garamond"/>
          <w:bCs/>
          <w:sz w:val="10"/>
          <w:szCs w:val="10"/>
        </w:rPr>
        <w:t xml:space="preserve">and that his local, specific struggle can have effects and </w:t>
      </w:r>
      <w:proofErr w:type="gramStart"/>
      <w:r w:rsidRPr="00816E25">
        <w:rPr>
          <w:rFonts w:ascii="Garamond" w:hAnsi="Garamond"/>
          <w:bCs/>
          <w:sz w:val="10"/>
          <w:szCs w:val="10"/>
        </w:rPr>
        <w:t>implications which</w:t>
      </w:r>
      <w:proofErr w:type="gramEnd"/>
      <w:r w:rsidRPr="00816E25">
        <w:rPr>
          <w:rFonts w:ascii="Garamond" w:hAnsi="Garamond"/>
          <w:bCs/>
          <w:sz w:val="10"/>
          <w:szCs w:val="10"/>
        </w:rPr>
        <w:t xml:space="preserve"> are not simply professional or sectorial.  The intellectual can operate and struggle at the general level of that regime of </w:t>
      </w:r>
      <w:proofErr w:type="gramStart"/>
      <w:r w:rsidRPr="00816E25">
        <w:rPr>
          <w:rFonts w:ascii="Garamond" w:hAnsi="Garamond"/>
          <w:bCs/>
          <w:sz w:val="10"/>
          <w:szCs w:val="10"/>
        </w:rPr>
        <w:t>truth which is so essential to the structure</w:t>
      </w:r>
      <w:proofErr w:type="gramEnd"/>
      <w:r w:rsidRPr="00816E25">
        <w:rPr>
          <w:rFonts w:ascii="Garamond" w:hAnsi="Garamond"/>
          <w:bCs/>
          <w:sz w:val="10"/>
          <w:szCs w:val="10"/>
        </w:rPr>
        <w:t xml:space="preserve"> and functioning of our society.</w:t>
      </w:r>
      <w:r w:rsidRPr="00A56EF5">
        <w:rPr>
          <w:rFonts w:ascii="Garamond" w:hAnsi="Garamond"/>
          <w:bCs/>
          <w:sz w:val="24"/>
        </w:rPr>
        <w:t xml:space="preserve">  </w:t>
      </w:r>
      <w:r w:rsidRPr="003D31EE">
        <w:rPr>
          <w:rFonts w:ascii="Garamond" w:hAnsi="Garamond"/>
          <w:b/>
          <w:bCs/>
          <w:sz w:val="24"/>
          <w:highlight w:val="cyan"/>
          <w:u w:val="single"/>
        </w:rPr>
        <w:t>There is a battle</w:t>
      </w:r>
      <w:r w:rsidRPr="003D31EE">
        <w:rPr>
          <w:rFonts w:ascii="Garamond" w:hAnsi="Garamond"/>
          <w:bCs/>
          <w:sz w:val="24"/>
          <w:highlight w:val="cyan"/>
        </w:rPr>
        <w:t xml:space="preserve"> </w:t>
      </w:r>
      <w:r w:rsidRPr="00816E25">
        <w:rPr>
          <w:rFonts w:ascii="Garamond" w:hAnsi="Garamond"/>
          <w:bCs/>
          <w:sz w:val="10"/>
          <w:szCs w:val="10"/>
        </w:rPr>
        <w:t>‘for truth,’ or at least</w:t>
      </w:r>
      <w:r w:rsidRPr="00A56EF5">
        <w:rPr>
          <w:rFonts w:ascii="Garamond" w:hAnsi="Garamond"/>
          <w:bCs/>
          <w:sz w:val="24"/>
        </w:rPr>
        <w:t xml:space="preserve"> </w:t>
      </w:r>
      <w:r w:rsidRPr="003D31EE">
        <w:rPr>
          <w:rFonts w:ascii="Garamond" w:hAnsi="Garamond"/>
          <w:b/>
          <w:bCs/>
          <w:sz w:val="24"/>
          <w:highlight w:val="cyan"/>
          <w:u w:val="single"/>
        </w:rPr>
        <w:t>‘around truth’</w:t>
      </w:r>
      <w:r w:rsidRPr="003D31EE">
        <w:rPr>
          <w:rFonts w:ascii="Garamond" w:hAnsi="Garamond"/>
          <w:bCs/>
          <w:sz w:val="24"/>
          <w:highlight w:val="cyan"/>
        </w:rPr>
        <w:t xml:space="preserve"> </w:t>
      </w:r>
      <w:r w:rsidRPr="00816E25">
        <w:rPr>
          <w:rFonts w:ascii="Garamond" w:hAnsi="Garamond"/>
          <w:bCs/>
          <w:sz w:val="10"/>
          <w:szCs w:val="10"/>
        </w:rPr>
        <w:t>–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w:t>
      </w:r>
      <w:r w:rsidRPr="00A56EF5">
        <w:rPr>
          <w:rFonts w:ascii="Garamond" w:hAnsi="Garamond"/>
          <w:b/>
          <w:bCs/>
          <w:sz w:val="24"/>
          <w:u w:val="single"/>
        </w:rPr>
        <w:t xml:space="preserve"> </w:t>
      </w:r>
      <w:r w:rsidRPr="003D31EE">
        <w:rPr>
          <w:rFonts w:ascii="Garamond" w:hAnsi="Garamond"/>
          <w:b/>
          <w:bCs/>
          <w:sz w:val="24"/>
          <w:highlight w:val="cyan"/>
          <w:u w:val="single"/>
        </w:rPr>
        <w:t>and the</w:t>
      </w:r>
      <w:r w:rsidRPr="003D31EE">
        <w:rPr>
          <w:rFonts w:ascii="Garamond" w:hAnsi="Garamond"/>
          <w:bCs/>
          <w:sz w:val="24"/>
          <w:highlight w:val="cyan"/>
        </w:rPr>
        <w:t xml:space="preserve"> </w:t>
      </w:r>
      <w:r w:rsidRPr="00816E25">
        <w:rPr>
          <w:rFonts w:ascii="Garamond" w:hAnsi="Garamond"/>
          <w:bCs/>
          <w:sz w:val="10"/>
          <w:szCs w:val="10"/>
        </w:rPr>
        <w:t>economic and political</w:t>
      </w:r>
      <w:r w:rsidRPr="00A56EF5">
        <w:rPr>
          <w:rFonts w:ascii="Garamond" w:hAnsi="Garamond"/>
          <w:bCs/>
          <w:sz w:val="24"/>
        </w:rPr>
        <w:t xml:space="preserve"> </w:t>
      </w:r>
      <w:r w:rsidRPr="003D31EE">
        <w:rPr>
          <w:rFonts w:ascii="Garamond" w:hAnsi="Garamond"/>
          <w:b/>
          <w:bCs/>
          <w:sz w:val="24"/>
          <w:highlight w:val="cyan"/>
          <w:u w:val="single"/>
        </w:rPr>
        <w:t>role it plays</w:t>
      </w:r>
      <w:r w:rsidRPr="00816E25">
        <w:rPr>
          <w:rFonts w:ascii="Garamond" w:hAnsi="Garamond"/>
          <w:bCs/>
          <w:sz w:val="10"/>
          <w:szCs w:val="10"/>
        </w:rPr>
        <w:t>.  It is necessary to think of the political problems of intellectuals not in terms of ‘science’ and ‘ideology’, but in terms of ‘truth’ and ‘power’.  And thus the question of the professionalization of intellectuals and the division between intellectual and manual labour can be envisaged in a new way.  All this must seem very confused and uncertain.  Uncertain indeed, and what I am saying here is above all to be taken as a hypothesis. In order for it to be a little less confused, however, I would like to put forward a few ‘propositions’ – not firm assertions, but simply suggestions to be further tested and explained.</w:t>
      </w:r>
      <w:r w:rsidRPr="00A56EF5">
        <w:rPr>
          <w:rFonts w:ascii="Garamond" w:hAnsi="Garamond"/>
          <w:bCs/>
          <w:sz w:val="24"/>
        </w:rPr>
        <w:t xml:space="preserve">  </w:t>
      </w:r>
      <w:r w:rsidRPr="003D31EE">
        <w:rPr>
          <w:rFonts w:ascii="Garamond" w:hAnsi="Garamond"/>
          <w:b/>
          <w:bCs/>
          <w:sz w:val="24"/>
          <w:highlight w:val="cyan"/>
          <w:u w:val="single"/>
        </w:rPr>
        <w:t>‘Truth’ is</w:t>
      </w:r>
      <w:r w:rsidRPr="003D31EE">
        <w:rPr>
          <w:rFonts w:ascii="Garamond" w:hAnsi="Garamond"/>
          <w:bCs/>
          <w:sz w:val="24"/>
          <w:highlight w:val="cyan"/>
        </w:rPr>
        <w:t xml:space="preserve"> </w:t>
      </w:r>
      <w:r w:rsidRPr="00816E25">
        <w:rPr>
          <w:rFonts w:ascii="Garamond" w:hAnsi="Garamond"/>
          <w:bCs/>
          <w:sz w:val="10"/>
          <w:szCs w:val="10"/>
        </w:rPr>
        <w:t>to be understood as a system of ordered procedures for the production, regulation, distribution, circulation and operation of statements.  ‘Truth’ is</w:t>
      </w:r>
      <w:r w:rsidRPr="00A56EF5">
        <w:rPr>
          <w:rFonts w:ascii="Garamond" w:hAnsi="Garamond"/>
          <w:bCs/>
          <w:sz w:val="24"/>
        </w:rPr>
        <w:t xml:space="preserve"> </w:t>
      </w:r>
      <w:r w:rsidRPr="003D31EE">
        <w:rPr>
          <w:rFonts w:ascii="Garamond" w:hAnsi="Garamond"/>
          <w:b/>
          <w:bCs/>
          <w:sz w:val="24"/>
          <w:highlight w:val="cyan"/>
          <w:u w:val="single"/>
        </w:rPr>
        <w:t>linked</w:t>
      </w:r>
      <w:r w:rsidRPr="003D31EE">
        <w:rPr>
          <w:rFonts w:ascii="Garamond" w:hAnsi="Garamond"/>
          <w:bCs/>
          <w:sz w:val="24"/>
          <w:highlight w:val="cyan"/>
        </w:rPr>
        <w:t xml:space="preserve"> </w:t>
      </w:r>
      <w:r w:rsidRPr="00816E25">
        <w:rPr>
          <w:rFonts w:ascii="Garamond" w:hAnsi="Garamond"/>
          <w:bCs/>
          <w:sz w:val="10"/>
          <w:szCs w:val="10"/>
        </w:rPr>
        <w:t>in a circular relation</w:t>
      </w:r>
      <w:r w:rsidRPr="00A56EF5">
        <w:rPr>
          <w:rFonts w:ascii="Garamond" w:hAnsi="Garamond"/>
          <w:bCs/>
          <w:sz w:val="24"/>
        </w:rPr>
        <w:t xml:space="preserve"> </w:t>
      </w:r>
      <w:r w:rsidRPr="003D31EE">
        <w:rPr>
          <w:rFonts w:ascii="Garamond" w:hAnsi="Garamond"/>
          <w:b/>
          <w:bCs/>
          <w:sz w:val="24"/>
          <w:highlight w:val="cyan"/>
          <w:u w:val="single"/>
        </w:rPr>
        <w:t>with</w:t>
      </w:r>
      <w:r w:rsidRPr="003D31EE">
        <w:rPr>
          <w:rFonts w:ascii="Garamond" w:hAnsi="Garamond"/>
          <w:bCs/>
          <w:sz w:val="24"/>
          <w:highlight w:val="cyan"/>
        </w:rPr>
        <w:t xml:space="preserve"> </w:t>
      </w:r>
      <w:r w:rsidRPr="00816E25">
        <w:rPr>
          <w:rFonts w:ascii="Garamond" w:hAnsi="Garamond"/>
          <w:bCs/>
          <w:sz w:val="10"/>
          <w:szCs w:val="10"/>
        </w:rPr>
        <w:t>system of</w:t>
      </w:r>
      <w:r w:rsidRPr="00A56EF5">
        <w:rPr>
          <w:rFonts w:ascii="Garamond" w:hAnsi="Garamond"/>
          <w:bCs/>
          <w:sz w:val="24"/>
        </w:rPr>
        <w:t xml:space="preserve"> </w:t>
      </w:r>
      <w:proofErr w:type="gramStart"/>
      <w:r w:rsidRPr="003D31EE">
        <w:rPr>
          <w:rFonts w:ascii="Garamond" w:hAnsi="Garamond"/>
          <w:b/>
          <w:bCs/>
          <w:sz w:val="24"/>
          <w:highlight w:val="cyan"/>
          <w:u w:val="single"/>
        </w:rPr>
        <w:t>power</w:t>
      </w:r>
      <w:r w:rsidRPr="00816E25">
        <w:rPr>
          <w:rFonts w:ascii="Garamond" w:hAnsi="Garamond"/>
          <w:bCs/>
          <w:sz w:val="10"/>
          <w:szCs w:val="10"/>
        </w:rPr>
        <w:t>s</w:t>
      </w:r>
      <w:r w:rsidRPr="00A56EF5">
        <w:rPr>
          <w:rFonts w:ascii="Garamond" w:hAnsi="Garamond"/>
          <w:bCs/>
          <w:sz w:val="24"/>
        </w:rPr>
        <w:t xml:space="preserve"> </w:t>
      </w:r>
      <w:r w:rsidRPr="003D31EE">
        <w:rPr>
          <w:rFonts w:ascii="Garamond" w:hAnsi="Garamond"/>
          <w:b/>
          <w:bCs/>
          <w:sz w:val="24"/>
          <w:highlight w:val="cyan"/>
          <w:u w:val="single"/>
        </w:rPr>
        <w:t>which</w:t>
      </w:r>
      <w:proofErr w:type="gramEnd"/>
      <w:r w:rsidRPr="003D31EE">
        <w:rPr>
          <w:rFonts w:ascii="Garamond" w:hAnsi="Garamond"/>
          <w:bCs/>
          <w:sz w:val="24"/>
          <w:highlight w:val="cyan"/>
        </w:rPr>
        <w:t xml:space="preserve"> </w:t>
      </w:r>
      <w:r w:rsidRPr="00816E25">
        <w:rPr>
          <w:rFonts w:ascii="Garamond" w:hAnsi="Garamond"/>
          <w:bCs/>
          <w:sz w:val="10"/>
          <w:szCs w:val="10"/>
        </w:rPr>
        <w:t>produces and</w:t>
      </w:r>
      <w:r w:rsidRPr="00A56EF5">
        <w:rPr>
          <w:rFonts w:ascii="Garamond" w:hAnsi="Garamond"/>
          <w:bCs/>
          <w:sz w:val="24"/>
        </w:rPr>
        <w:t xml:space="preserve"> </w:t>
      </w:r>
      <w:r w:rsidRPr="003D31EE">
        <w:rPr>
          <w:rFonts w:ascii="Garamond" w:hAnsi="Garamond"/>
          <w:b/>
          <w:bCs/>
          <w:sz w:val="24"/>
          <w:highlight w:val="cyan"/>
          <w:u w:val="single"/>
        </w:rPr>
        <w:t>sustain</w:t>
      </w:r>
      <w:r w:rsidRPr="003D31EE">
        <w:rPr>
          <w:rFonts w:ascii="Garamond" w:hAnsi="Garamond"/>
          <w:bCs/>
          <w:sz w:val="24"/>
          <w:highlight w:val="cyan"/>
        </w:rPr>
        <w:t xml:space="preserve"> </w:t>
      </w:r>
      <w:r w:rsidRPr="00816E25">
        <w:rPr>
          <w:rFonts w:ascii="Garamond" w:hAnsi="Garamond"/>
          <w:bCs/>
          <w:sz w:val="10"/>
          <w:szCs w:val="10"/>
        </w:rPr>
        <w:t>it, and to effects of power which it induces and which extend it.</w:t>
      </w:r>
      <w:r w:rsidRPr="00A56EF5">
        <w:rPr>
          <w:rFonts w:ascii="Garamond" w:hAnsi="Garamond"/>
          <w:bCs/>
          <w:sz w:val="24"/>
        </w:rPr>
        <w:t xml:space="preserve">  </w:t>
      </w:r>
      <w:proofErr w:type="gramStart"/>
      <w:r w:rsidRPr="003D31EE">
        <w:rPr>
          <w:rFonts w:ascii="Garamond" w:hAnsi="Garamond"/>
          <w:b/>
          <w:bCs/>
          <w:sz w:val="24"/>
          <w:highlight w:val="cyan"/>
          <w:u w:val="single"/>
        </w:rPr>
        <w:t>A regime</w:t>
      </w:r>
      <w:r w:rsidRPr="003D31EE">
        <w:rPr>
          <w:rFonts w:ascii="Garamond" w:hAnsi="Garamond"/>
          <w:b/>
          <w:bCs/>
          <w:sz w:val="24"/>
          <w:highlight w:val="cyan"/>
        </w:rPr>
        <w:t xml:space="preserve"> </w:t>
      </w:r>
      <w:r w:rsidRPr="00816E25">
        <w:rPr>
          <w:rFonts w:ascii="Garamond" w:hAnsi="Garamond"/>
          <w:bCs/>
          <w:sz w:val="10"/>
          <w:szCs w:val="10"/>
        </w:rPr>
        <w:t>of truth.</w:t>
      </w:r>
      <w:proofErr w:type="gramEnd"/>
      <w:r w:rsidRPr="00816E25">
        <w:rPr>
          <w:rFonts w:ascii="Garamond" w:hAnsi="Garamond"/>
          <w:bCs/>
          <w:sz w:val="10"/>
          <w:szCs w:val="10"/>
        </w:rPr>
        <w:t xml:space="preserve">  This regime is not merely ideological or superstructural; it was a condition of the formation and development of capitalism.  And it’s this same regime</w:t>
      </w:r>
      <w:r w:rsidRPr="00A56EF5">
        <w:rPr>
          <w:rFonts w:ascii="Garamond" w:hAnsi="Garamond"/>
          <w:bCs/>
          <w:sz w:val="24"/>
        </w:rPr>
        <w:t xml:space="preserve"> </w:t>
      </w:r>
      <w:r w:rsidRPr="00473E2E">
        <w:rPr>
          <w:rFonts w:ascii="Garamond" w:hAnsi="Garamond"/>
          <w:b/>
          <w:bCs/>
          <w:sz w:val="24"/>
          <w:highlight w:val="cyan"/>
          <w:u w:val="single"/>
        </w:rPr>
        <w:t xml:space="preserve">which [is], subject to </w:t>
      </w:r>
      <w:r w:rsidRPr="00816E25">
        <w:rPr>
          <w:rFonts w:ascii="Garamond" w:hAnsi="Garamond"/>
          <w:bCs/>
          <w:sz w:val="10"/>
          <w:szCs w:val="10"/>
        </w:rPr>
        <w:t>certain</w:t>
      </w:r>
      <w:r w:rsidRPr="00A56EF5">
        <w:rPr>
          <w:rFonts w:ascii="Garamond" w:hAnsi="Garamond"/>
          <w:b/>
          <w:bCs/>
          <w:sz w:val="24"/>
          <w:u w:val="single"/>
        </w:rPr>
        <w:t xml:space="preserve"> </w:t>
      </w:r>
      <w:r w:rsidRPr="00473E2E">
        <w:rPr>
          <w:rFonts w:ascii="Garamond" w:hAnsi="Garamond"/>
          <w:b/>
          <w:bCs/>
          <w:sz w:val="24"/>
          <w:highlight w:val="cyan"/>
          <w:u w:val="single"/>
        </w:rPr>
        <w:t>modification</w:t>
      </w:r>
      <w:r w:rsidRPr="00473E2E">
        <w:rPr>
          <w:rFonts w:ascii="Garamond" w:hAnsi="Garamond"/>
          <w:bCs/>
          <w:sz w:val="10"/>
          <w:szCs w:val="10"/>
          <w:highlight w:val="cyan"/>
          <w:u w:val="single"/>
        </w:rPr>
        <w:t>s</w:t>
      </w:r>
      <w:r w:rsidRPr="00816E25">
        <w:rPr>
          <w:rFonts w:ascii="Garamond" w:hAnsi="Garamond"/>
          <w:bCs/>
          <w:sz w:val="10"/>
          <w:szCs w:val="10"/>
        </w:rPr>
        <w:t>,</w:t>
      </w:r>
      <w:r w:rsidRPr="00A56EF5">
        <w:rPr>
          <w:rFonts w:ascii="Garamond" w:hAnsi="Garamond"/>
          <w:bCs/>
          <w:sz w:val="24"/>
        </w:rPr>
        <w:t xml:space="preserve"> </w:t>
      </w:r>
      <w:r w:rsidRPr="00816E25">
        <w:rPr>
          <w:rFonts w:ascii="Garamond" w:hAnsi="Garamond"/>
          <w:bCs/>
          <w:sz w:val="10"/>
          <w:szCs w:val="10"/>
        </w:rPr>
        <w:t xml:space="preserve">operates in the </w:t>
      </w:r>
      <w:proofErr w:type="gramStart"/>
      <w:r w:rsidRPr="00816E25">
        <w:rPr>
          <w:rFonts w:ascii="Garamond" w:hAnsi="Garamond"/>
          <w:bCs/>
          <w:sz w:val="10"/>
          <w:szCs w:val="10"/>
        </w:rPr>
        <w:t>socialists</w:t>
      </w:r>
      <w:proofErr w:type="gramEnd"/>
      <w:r w:rsidRPr="00816E25">
        <w:rPr>
          <w:rFonts w:ascii="Garamond" w:hAnsi="Garamond"/>
          <w:bCs/>
          <w:sz w:val="10"/>
          <w:szCs w:val="10"/>
        </w:rPr>
        <w:t xml:space="preserve"> countries (I leave open here the question of China, about which I know little).</w:t>
      </w:r>
      <w:r w:rsidRPr="00A56EF5">
        <w:rPr>
          <w:rFonts w:ascii="Garamond" w:hAnsi="Garamond"/>
          <w:bCs/>
          <w:sz w:val="24"/>
        </w:rPr>
        <w:t xml:space="preserve">  </w:t>
      </w:r>
      <w:r w:rsidRPr="00473E2E">
        <w:rPr>
          <w:rFonts w:ascii="Garamond" w:hAnsi="Garamond"/>
          <w:b/>
          <w:bCs/>
          <w:sz w:val="24"/>
          <w:highlight w:val="cyan"/>
          <w:u w:val="single"/>
        </w:rPr>
        <w:t>The</w:t>
      </w:r>
      <w:r w:rsidRPr="00473E2E">
        <w:rPr>
          <w:rFonts w:ascii="Garamond" w:hAnsi="Garamond"/>
          <w:bCs/>
          <w:sz w:val="24"/>
          <w:highlight w:val="cyan"/>
        </w:rPr>
        <w:t xml:space="preserve"> </w:t>
      </w:r>
      <w:r w:rsidRPr="00CF128D">
        <w:rPr>
          <w:rFonts w:ascii="Garamond" w:hAnsi="Garamond"/>
          <w:bCs/>
          <w:sz w:val="10"/>
          <w:szCs w:val="10"/>
        </w:rPr>
        <w:t>essential political problem for the</w:t>
      </w:r>
      <w:r w:rsidRPr="00A56EF5">
        <w:rPr>
          <w:rFonts w:ascii="Garamond" w:hAnsi="Garamond"/>
          <w:bCs/>
          <w:sz w:val="24"/>
        </w:rPr>
        <w:t xml:space="preserve"> </w:t>
      </w:r>
      <w:r w:rsidRPr="00473E2E">
        <w:rPr>
          <w:rFonts w:ascii="Garamond" w:hAnsi="Garamond"/>
          <w:b/>
          <w:bCs/>
          <w:sz w:val="24"/>
          <w:highlight w:val="cyan"/>
          <w:u w:val="single"/>
        </w:rPr>
        <w:t>intellectual</w:t>
      </w:r>
      <w:r w:rsidRPr="00473E2E">
        <w:rPr>
          <w:rFonts w:ascii="Garamond" w:hAnsi="Garamond"/>
          <w:bCs/>
          <w:sz w:val="24"/>
          <w:highlight w:val="cyan"/>
          <w:u w:val="single"/>
        </w:rPr>
        <w:t xml:space="preserve"> </w:t>
      </w:r>
      <w:r w:rsidRPr="00473E2E">
        <w:rPr>
          <w:rFonts w:ascii="Garamond" w:hAnsi="Garamond"/>
          <w:b/>
          <w:bCs/>
          <w:sz w:val="24"/>
          <w:highlight w:val="cyan"/>
          <w:u w:val="single"/>
        </w:rPr>
        <w:t>is not to criticize</w:t>
      </w:r>
      <w:r w:rsidRPr="00473E2E">
        <w:rPr>
          <w:rFonts w:ascii="Garamond" w:hAnsi="Garamond"/>
          <w:bCs/>
          <w:sz w:val="24"/>
          <w:highlight w:val="cyan"/>
        </w:rPr>
        <w:t xml:space="preserve"> </w:t>
      </w:r>
      <w:r w:rsidRPr="00CF128D">
        <w:rPr>
          <w:rFonts w:ascii="Garamond" w:hAnsi="Garamond"/>
          <w:bCs/>
          <w:sz w:val="10"/>
          <w:szCs w:val="10"/>
        </w:rPr>
        <w:t>the ideological contents supposedly linked to science, or</w:t>
      </w:r>
      <w:r w:rsidRPr="00A56EF5">
        <w:rPr>
          <w:rFonts w:ascii="Garamond" w:hAnsi="Garamond"/>
          <w:bCs/>
          <w:sz w:val="24"/>
        </w:rPr>
        <w:t xml:space="preserve"> </w:t>
      </w:r>
      <w:r w:rsidRPr="00473E2E">
        <w:rPr>
          <w:rFonts w:ascii="Garamond" w:hAnsi="Garamond"/>
          <w:b/>
          <w:bCs/>
          <w:sz w:val="24"/>
          <w:highlight w:val="cyan"/>
          <w:u w:val="single"/>
        </w:rPr>
        <w:t>to ensure that his own</w:t>
      </w:r>
      <w:r w:rsidRPr="00473E2E">
        <w:rPr>
          <w:rFonts w:ascii="Garamond" w:hAnsi="Garamond"/>
          <w:bCs/>
          <w:sz w:val="24"/>
          <w:highlight w:val="cyan"/>
        </w:rPr>
        <w:t xml:space="preserve"> </w:t>
      </w:r>
      <w:r w:rsidRPr="00CF128D">
        <w:rPr>
          <w:rFonts w:ascii="Garamond" w:hAnsi="Garamond"/>
          <w:bCs/>
          <w:sz w:val="10"/>
          <w:szCs w:val="10"/>
        </w:rPr>
        <w:t>scientific</w:t>
      </w:r>
      <w:r w:rsidRPr="00A56EF5">
        <w:rPr>
          <w:rFonts w:ascii="Garamond" w:hAnsi="Garamond"/>
          <w:bCs/>
          <w:sz w:val="24"/>
        </w:rPr>
        <w:t xml:space="preserve"> </w:t>
      </w:r>
      <w:r w:rsidRPr="00473E2E">
        <w:rPr>
          <w:rFonts w:ascii="Garamond" w:hAnsi="Garamond"/>
          <w:b/>
          <w:bCs/>
          <w:sz w:val="24"/>
          <w:highlight w:val="cyan"/>
          <w:u w:val="single"/>
        </w:rPr>
        <w:t xml:space="preserve">practice </w:t>
      </w:r>
      <w:r w:rsidRPr="00CF128D">
        <w:rPr>
          <w:rFonts w:ascii="Garamond" w:hAnsi="Garamond"/>
          <w:bCs/>
          <w:sz w:val="10"/>
          <w:szCs w:val="10"/>
        </w:rPr>
        <w:t>is accompanied by a correct ideology,</w:t>
      </w:r>
      <w:r w:rsidRPr="00A56EF5">
        <w:rPr>
          <w:rFonts w:ascii="Garamond" w:hAnsi="Garamond"/>
          <w:bCs/>
          <w:sz w:val="24"/>
        </w:rPr>
        <w:t xml:space="preserve"> </w:t>
      </w:r>
      <w:r w:rsidRPr="00473E2E">
        <w:rPr>
          <w:rFonts w:ascii="Garamond" w:hAnsi="Garamond"/>
          <w:b/>
          <w:bCs/>
          <w:sz w:val="24"/>
          <w:highlight w:val="cyan"/>
          <w:u w:val="single"/>
        </w:rPr>
        <w:t>but</w:t>
      </w:r>
      <w:r w:rsidRPr="00473E2E">
        <w:rPr>
          <w:rFonts w:ascii="Garamond" w:hAnsi="Garamond"/>
          <w:bCs/>
          <w:sz w:val="24"/>
          <w:highlight w:val="cyan"/>
          <w:u w:val="single"/>
        </w:rPr>
        <w:t xml:space="preserve"> </w:t>
      </w:r>
      <w:r w:rsidRPr="00473E2E">
        <w:rPr>
          <w:rFonts w:ascii="Garamond" w:hAnsi="Garamond"/>
          <w:b/>
          <w:bCs/>
          <w:sz w:val="24"/>
          <w:highlight w:val="cyan"/>
          <w:u w:val="single"/>
        </w:rPr>
        <w:t>that of ascertaining the possibility of</w:t>
      </w:r>
      <w:r w:rsidRPr="00473E2E">
        <w:rPr>
          <w:rFonts w:ascii="Garamond" w:hAnsi="Garamond"/>
          <w:bCs/>
          <w:sz w:val="24"/>
          <w:highlight w:val="cyan"/>
        </w:rPr>
        <w:t xml:space="preserve"> </w:t>
      </w:r>
      <w:r w:rsidRPr="00CF128D">
        <w:rPr>
          <w:rFonts w:ascii="Garamond" w:hAnsi="Garamond"/>
          <w:bCs/>
          <w:sz w:val="10"/>
          <w:szCs w:val="10"/>
        </w:rPr>
        <w:t>constitution</w:t>
      </w:r>
      <w:r w:rsidRPr="00A56EF5">
        <w:rPr>
          <w:rFonts w:ascii="Garamond" w:hAnsi="Garamond"/>
          <w:bCs/>
          <w:sz w:val="24"/>
        </w:rPr>
        <w:t xml:space="preserve"> </w:t>
      </w:r>
      <w:r w:rsidRPr="00CF128D">
        <w:rPr>
          <w:rFonts w:ascii="Garamond" w:hAnsi="Garamond"/>
          <w:bCs/>
          <w:sz w:val="10"/>
          <w:szCs w:val="10"/>
        </w:rPr>
        <w:t>a</w:t>
      </w:r>
      <w:r w:rsidRPr="00A56EF5">
        <w:rPr>
          <w:rFonts w:ascii="Garamond" w:hAnsi="Garamond"/>
          <w:bCs/>
          <w:sz w:val="24"/>
        </w:rPr>
        <w:t xml:space="preserve"> </w:t>
      </w:r>
      <w:r w:rsidRPr="00473E2E">
        <w:rPr>
          <w:rFonts w:ascii="Garamond" w:hAnsi="Garamond"/>
          <w:b/>
          <w:bCs/>
          <w:sz w:val="24"/>
          <w:highlight w:val="cyan"/>
          <w:u w:val="single"/>
        </w:rPr>
        <w:t>new</w:t>
      </w:r>
      <w:r w:rsidRPr="00473E2E">
        <w:rPr>
          <w:rFonts w:ascii="Garamond" w:hAnsi="Garamond"/>
          <w:bCs/>
          <w:sz w:val="24"/>
          <w:highlight w:val="cyan"/>
        </w:rPr>
        <w:t xml:space="preserve"> </w:t>
      </w:r>
      <w:r w:rsidRPr="00CF128D">
        <w:rPr>
          <w:rFonts w:ascii="Garamond" w:hAnsi="Garamond"/>
          <w:bCs/>
          <w:sz w:val="10"/>
          <w:szCs w:val="10"/>
        </w:rPr>
        <w:t>politics of</w:t>
      </w:r>
      <w:r w:rsidRPr="00A56EF5">
        <w:rPr>
          <w:rFonts w:ascii="Garamond" w:hAnsi="Garamond"/>
          <w:bCs/>
          <w:sz w:val="24"/>
        </w:rPr>
        <w:t xml:space="preserve"> </w:t>
      </w:r>
      <w:r w:rsidRPr="00473E2E">
        <w:rPr>
          <w:rFonts w:ascii="Garamond" w:hAnsi="Garamond"/>
          <w:b/>
          <w:bCs/>
          <w:sz w:val="24"/>
          <w:highlight w:val="cyan"/>
          <w:u w:val="single"/>
        </w:rPr>
        <w:t>truth</w:t>
      </w:r>
      <w:r w:rsidRPr="00CF128D">
        <w:rPr>
          <w:rFonts w:ascii="Garamond" w:hAnsi="Garamond"/>
          <w:b/>
          <w:bCs/>
          <w:sz w:val="10"/>
          <w:szCs w:val="10"/>
        </w:rPr>
        <w:t xml:space="preserve">.  </w:t>
      </w:r>
      <w:r w:rsidRPr="00CF128D">
        <w:rPr>
          <w:rFonts w:ascii="Garamond" w:hAnsi="Garamond"/>
          <w:bCs/>
          <w:sz w:val="10"/>
          <w:szCs w:val="10"/>
        </w:rPr>
        <w:t xml:space="preserve">The problem is not changing people’s </w:t>
      </w:r>
      <w:proofErr w:type="gramStart"/>
      <w:r w:rsidRPr="00CF128D">
        <w:rPr>
          <w:rFonts w:ascii="Garamond" w:hAnsi="Garamond"/>
          <w:bCs/>
          <w:sz w:val="10"/>
          <w:szCs w:val="10"/>
        </w:rPr>
        <w:t>consciousness’s</w:t>
      </w:r>
      <w:proofErr w:type="gramEnd"/>
      <w:r w:rsidRPr="00CF128D">
        <w:rPr>
          <w:rFonts w:ascii="Garamond" w:hAnsi="Garamond"/>
          <w:bCs/>
          <w:sz w:val="10"/>
          <w:szCs w:val="10"/>
        </w:rPr>
        <w:t xml:space="preserve"> – or what’s in their heads – but the political, economic, institutional regime of the production of truth.</w:t>
      </w:r>
      <w:r w:rsidRPr="00A56EF5">
        <w:rPr>
          <w:rFonts w:ascii="Garamond" w:hAnsi="Garamond"/>
          <w:bCs/>
          <w:sz w:val="24"/>
        </w:rPr>
        <w:t xml:space="preserve">  </w:t>
      </w:r>
      <w:r w:rsidRPr="00473E2E">
        <w:rPr>
          <w:rFonts w:ascii="Garamond" w:hAnsi="Garamond"/>
          <w:b/>
          <w:bCs/>
          <w:sz w:val="24"/>
          <w:highlight w:val="cyan"/>
          <w:u w:val="single"/>
        </w:rPr>
        <w:t>It’s</w:t>
      </w:r>
      <w:r w:rsidRPr="00473E2E">
        <w:rPr>
          <w:rFonts w:ascii="Garamond" w:hAnsi="Garamond"/>
          <w:bCs/>
          <w:sz w:val="24"/>
          <w:highlight w:val="cyan"/>
        </w:rPr>
        <w:t xml:space="preserve"> </w:t>
      </w:r>
      <w:r w:rsidRPr="00CF128D">
        <w:rPr>
          <w:rFonts w:ascii="Garamond" w:hAnsi="Garamond"/>
          <w:bCs/>
          <w:sz w:val="10"/>
          <w:szCs w:val="10"/>
        </w:rPr>
        <w:t>not</w:t>
      </w:r>
      <w:r w:rsidRPr="00A56EF5">
        <w:rPr>
          <w:rFonts w:ascii="Garamond" w:hAnsi="Garamond"/>
          <w:bCs/>
          <w:sz w:val="24"/>
        </w:rPr>
        <w:t xml:space="preserve"> </w:t>
      </w:r>
      <w:r w:rsidRPr="00473E2E">
        <w:rPr>
          <w:rFonts w:ascii="Garamond" w:hAnsi="Garamond"/>
          <w:b/>
          <w:bCs/>
          <w:sz w:val="24"/>
          <w:highlight w:val="cyan"/>
          <w:u w:val="single"/>
        </w:rPr>
        <w:t>a matter</w:t>
      </w:r>
      <w:r w:rsidRPr="00A56EF5">
        <w:rPr>
          <w:rFonts w:ascii="Garamond" w:hAnsi="Garamond"/>
          <w:bCs/>
          <w:sz w:val="24"/>
        </w:rPr>
        <w:t xml:space="preserve"> </w:t>
      </w:r>
      <w:r w:rsidRPr="00CF128D">
        <w:rPr>
          <w:rFonts w:ascii="Garamond" w:hAnsi="Garamond"/>
          <w:bCs/>
          <w:sz w:val="10"/>
          <w:szCs w:val="10"/>
        </w:rPr>
        <w:t>of emancipating truth from every system of power (which would be a chimera, for truth is already power) but</w:t>
      </w:r>
      <w:r w:rsidRPr="00A56EF5">
        <w:rPr>
          <w:rFonts w:ascii="Garamond" w:hAnsi="Garamond"/>
          <w:bCs/>
          <w:sz w:val="24"/>
        </w:rPr>
        <w:t xml:space="preserve"> </w:t>
      </w:r>
      <w:r w:rsidRPr="00473E2E">
        <w:rPr>
          <w:rFonts w:ascii="Garamond" w:hAnsi="Garamond"/>
          <w:b/>
          <w:bCs/>
          <w:sz w:val="24"/>
          <w:highlight w:val="cyan"/>
          <w:u w:val="single"/>
        </w:rPr>
        <w:t>of detaching the power of truth from</w:t>
      </w:r>
      <w:r w:rsidRPr="00473E2E">
        <w:rPr>
          <w:rFonts w:ascii="Garamond" w:hAnsi="Garamond"/>
          <w:bCs/>
          <w:sz w:val="24"/>
          <w:highlight w:val="cyan"/>
        </w:rPr>
        <w:t xml:space="preserve"> </w:t>
      </w:r>
      <w:r w:rsidRPr="00CF128D">
        <w:rPr>
          <w:rFonts w:ascii="Garamond" w:hAnsi="Garamond"/>
          <w:bCs/>
          <w:sz w:val="10"/>
          <w:szCs w:val="10"/>
        </w:rPr>
        <w:t>the forms of</w:t>
      </w:r>
      <w:r w:rsidRPr="00A56EF5">
        <w:rPr>
          <w:rFonts w:ascii="Garamond" w:hAnsi="Garamond"/>
          <w:bCs/>
          <w:sz w:val="24"/>
        </w:rPr>
        <w:t xml:space="preserve"> </w:t>
      </w:r>
      <w:r w:rsidRPr="00473E2E">
        <w:rPr>
          <w:rFonts w:ascii="Garamond" w:hAnsi="Garamond"/>
          <w:b/>
          <w:bCs/>
          <w:sz w:val="24"/>
          <w:highlight w:val="cyan"/>
          <w:u w:val="single"/>
        </w:rPr>
        <w:t>hegemony</w:t>
      </w:r>
      <w:r w:rsidRPr="00CF128D">
        <w:rPr>
          <w:rFonts w:ascii="Garamond" w:hAnsi="Garamond"/>
          <w:bCs/>
          <w:sz w:val="10"/>
          <w:szCs w:val="10"/>
        </w:rPr>
        <w:t xml:space="preserve">, social economic and cultural, within which it operates at the present time.  </w:t>
      </w:r>
      <w:r w:rsidR="0049063F">
        <w:rPr>
          <w:rFonts w:ascii="Garamond" w:hAnsi="Garamond"/>
          <w:bCs/>
          <w:sz w:val="10"/>
          <w:szCs w:val="10"/>
        </w:rPr>
        <w:t>[Michel Foucault, “Power and Knowledge,” 1980, Print.]</w:t>
      </w:r>
    </w:p>
    <w:p w14:paraId="1CE95D32" w14:textId="77777777" w:rsidR="00A56EF5" w:rsidRPr="00414CE8" w:rsidRDefault="00A56EF5" w:rsidP="00B266B5">
      <w:pPr>
        <w:spacing w:line="360" w:lineRule="auto"/>
        <w:jc w:val="both"/>
        <w:rPr>
          <w:rFonts w:ascii="Garamond" w:hAnsi="Garamond"/>
          <w:sz w:val="10"/>
          <w:szCs w:val="10"/>
        </w:rPr>
      </w:pPr>
    </w:p>
    <w:p w14:paraId="17006FD3" w14:textId="6D1C2B35" w:rsidR="00FE64B6" w:rsidRPr="005A1B44" w:rsidRDefault="00414CE8" w:rsidP="00FE64B6">
      <w:pPr>
        <w:spacing w:line="360" w:lineRule="auto"/>
        <w:jc w:val="both"/>
        <w:rPr>
          <w:rFonts w:ascii="Garamond" w:hAnsi="Garamond"/>
          <w:sz w:val="24"/>
        </w:rPr>
      </w:pPr>
      <w:r>
        <w:rPr>
          <w:rFonts w:ascii="Garamond" w:hAnsi="Garamond"/>
          <w:sz w:val="24"/>
        </w:rPr>
        <w:t>All intellectuals, by definition, must constantly ascertain the possibility of new truth, as the significance of being an intellectual is play a role in determine not only what is considered true, but also the purpose of that truth. This is the most important role of the judge because</w:t>
      </w:r>
      <w:r w:rsidR="002447C6">
        <w:rPr>
          <w:rFonts w:ascii="Garamond" w:hAnsi="Garamond"/>
          <w:sz w:val="24"/>
        </w:rPr>
        <w:t xml:space="preserve"> normative thought that is not constantly critiqued becomes a meaningless list of self-righteous rule</w:t>
      </w:r>
      <w:r w:rsidR="005A1B44">
        <w:rPr>
          <w:rFonts w:ascii="Garamond" w:hAnsi="Garamond"/>
          <w:sz w:val="24"/>
        </w:rPr>
        <w:t xml:space="preserve">s that bankrupts our thought.  </w:t>
      </w:r>
      <w:r w:rsidR="005A1B44">
        <w:rPr>
          <w:rFonts w:ascii="Garamond" w:hAnsi="Garamond"/>
          <w:b/>
          <w:sz w:val="24"/>
        </w:rPr>
        <w:t>Schlag</w:t>
      </w:r>
      <w:r w:rsidR="005A1B44">
        <w:rPr>
          <w:rFonts w:ascii="Garamond" w:hAnsi="Garamond"/>
          <w:sz w:val="24"/>
        </w:rPr>
        <w:t xml:space="preserve"> explains,</w:t>
      </w:r>
    </w:p>
    <w:p w14:paraId="28789002" w14:textId="645CDEE9" w:rsidR="001E6978" w:rsidRPr="001472A8" w:rsidRDefault="001E6978" w:rsidP="001E6978">
      <w:pPr>
        <w:spacing w:line="360" w:lineRule="auto"/>
        <w:jc w:val="both"/>
        <w:rPr>
          <w:rFonts w:ascii="Garamond" w:hAnsi="Garamond"/>
          <w:sz w:val="10"/>
          <w:szCs w:val="10"/>
        </w:rPr>
      </w:pPr>
    </w:p>
    <w:p w14:paraId="531A759A" w14:textId="21FF2DD9" w:rsidR="001472A8" w:rsidRPr="001472A8" w:rsidRDefault="001472A8" w:rsidP="001472A8">
      <w:pPr>
        <w:spacing w:line="360" w:lineRule="auto"/>
        <w:jc w:val="both"/>
        <w:rPr>
          <w:rFonts w:ascii="Garamond" w:hAnsi="Garamond"/>
          <w:sz w:val="24"/>
        </w:rPr>
      </w:pPr>
      <w:r w:rsidRPr="00384B27">
        <w:rPr>
          <w:rFonts w:ascii="Garamond" w:hAnsi="Garamond"/>
          <w:b/>
          <w:sz w:val="24"/>
          <w:highlight w:val="cyan"/>
          <w:u w:val="single"/>
        </w:rPr>
        <w:t>Normative</w:t>
      </w:r>
      <w:r w:rsidRPr="00384B27">
        <w:rPr>
          <w:rFonts w:ascii="Garamond" w:hAnsi="Garamond"/>
          <w:sz w:val="24"/>
          <w:highlight w:val="cyan"/>
        </w:rPr>
        <w:t xml:space="preserve"> </w:t>
      </w:r>
      <w:r w:rsidRPr="00973517">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w:t>
      </w:r>
      <w:r w:rsidRPr="00384B27">
        <w:rPr>
          <w:rFonts w:ascii="Garamond" w:hAnsi="Garamond"/>
          <w:sz w:val="24"/>
          <w:highlight w:val="cyan"/>
          <w:u w:val="single"/>
        </w:rPr>
        <w:t xml:space="preserve"> </w:t>
      </w:r>
      <w:r w:rsidRPr="00384B27">
        <w:rPr>
          <w:rFonts w:ascii="Garamond" w:hAnsi="Garamond"/>
          <w:b/>
          <w:sz w:val="24"/>
          <w:highlight w:val="cyan"/>
          <w:u w:val="single"/>
        </w:rPr>
        <w:t>cannot</w:t>
      </w:r>
      <w:r w:rsidRPr="00384B27">
        <w:rPr>
          <w:rFonts w:ascii="Garamond" w:hAnsi="Garamond"/>
          <w:sz w:val="24"/>
          <w:highlight w:val="cyan"/>
          <w:u w:val="single"/>
        </w:rPr>
        <w:t xml:space="preserve"> </w:t>
      </w:r>
      <w:r w:rsidRPr="00384B27">
        <w:rPr>
          <w:rFonts w:ascii="Garamond" w:hAnsi="Garamond"/>
          <w:b/>
          <w:sz w:val="24"/>
          <w:highlight w:val="cyan"/>
          <w:u w:val="single"/>
        </w:rPr>
        <w:t>wait</w:t>
      </w:r>
      <w:r w:rsidRPr="00384B27">
        <w:rPr>
          <w:rFonts w:ascii="Garamond" w:hAnsi="Garamond"/>
          <w:sz w:val="24"/>
          <w:highlight w:val="cyan"/>
          <w:u w:val="single"/>
        </w:rPr>
        <w:t xml:space="preserve"> </w:t>
      </w:r>
      <w:r w:rsidRPr="00384B27">
        <w:rPr>
          <w:rFonts w:ascii="Garamond" w:hAnsi="Garamond"/>
          <w:b/>
          <w:sz w:val="24"/>
          <w:highlight w:val="cyan"/>
          <w:u w:val="single"/>
        </w:rPr>
        <w:t>to</w:t>
      </w:r>
      <w:r w:rsidRPr="00384B27">
        <w:rPr>
          <w:rFonts w:ascii="Garamond" w:hAnsi="Garamond"/>
          <w:sz w:val="24"/>
          <w:highlight w:val="cyan"/>
        </w:rPr>
        <w:t xml:space="preserve"> </w:t>
      </w:r>
      <w:r w:rsidRPr="00973517">
        <w:rPr>
          <w:rFonts w:ascii="Garamond" w:hAnsi="Garamond"/>
          <w:sz w:val="10"/>
          <w:szCs w:val="10"/>
        </w:rPr>
        <w:t>enlist epistemology, semiotics, social theory or any other enterprise in its own ethical-moral argument structures about the right, the good, the useful, the efficient (or any of their doctrinally crystallized derivatives). It cannot wait to</w:t>
      </w:r>
      <w:r w:rsidRPr="001472A8">
        <w:rPr>
          <w:rFonts w:ascii="Garamond" w:hAnsi="Garamond"/>
          <w:sz w:val="24"/>
        </w:rPr>
        <w:t xml:space="preserve"> </w:t>
      </w:r>
      <w:r w:rsidRPr="00384B27">
        <w:rPr>
          <w:rFonts w:ascii="Garamond" w:hAnsi="Garamond"/>
          <w:b/>
          <w:sz w:val="24"/>
          <w:highlight w:val="cyan"/>
          <w:u w:val="single"/>
        </w:rPr>
        <w:t xml:space="preserve">reduce </w:t>
      </w:r>
      <w:proofErr w:type="gramStart"/>
      <w:r w:rsidRPr="00384B27">
        <w:rPr>
          <w:rFonts w:ascii="Garamond" w:hAnsi="Garamond"/>
          <w:sz w:val="10"/>
          <w:szCs w:val="10"/>
        </w:rPr>
        <w:t>world views</w:t>
      </w:r>
      <w:proofErr w:type="gramEnd"/>
      <w:r w:rsidRPr="00973517">
        <w:rPr>
          <w:rFonts w:ascii="Garamond" w:hAnsi="Garamond"/>
          <w:sz w:val="10"/>
          <w:szCs w:val="10"/>
        </w:rPr>
        <w:t>, attitudes, demonstrations, provocations, </w:t>
      </w:r>
      <w:r w:rsidRPr="00384B27">
        <w:rPr>
          <w:rFonts w:ascii="Garamond" w:hAnsi="Garamond"/>
          <w:sz w:val="10"/>
          <w:szCs w:val="10"/>
        </w:rPr>
        <w:t>and</w:t>
      </w:r>
      <w:r w:rsidRPr="001472A8">
        <w:rPr>
          <w:rFonts w:ascii="Garamond" w:hAnsi="Garamond"/>
          <w:b/>
          <w:sz w:val="24"/>
          <w:u w:val="single"/>
        </w:rPr>
        <w:t xml:space="preserve"> </w:t>
      </w:r>
      <w:r w:rsidRPr="00384B27">
        <w:rPr>
          <w:rFonts w:ascii="Garamond" w:hAnsi="Garamond"/>
          <w:b/>
          <w:sz w:val="24"/>
          <w:highlight w:val="cyan"/>
          <w:u w:val="single"/>
        </w:rPr>
        <w:t>thought itself, to norms</w:t>
      </w:r>
      <w:r w:rsidRPr="001472A8">
        <w:rPr>
          <w:rFonts w:ascii="Garamond" w:hAnsi="Garamond"/>
          <w:sz w:val="24"/>
        </w:rPr>
        <w:t xml:space="preserve">. </w:t>
      </w:r>
      <w:r w:rsidRPr="00973517">
        <w:rPr>
          <w:rFonts w:ascii="Garamond" w:hAnsi="Garamond"/>
          <w:sz w:val="10"/>
          <w:szCs w:val="10"/>
        </w:rPr>
        <w:t>In</w:t>
      </w:r>
      <w:r w:rsidRPr="001472A8">
        <w:rPr>
          <w:rFonts w:ascii="Garamond" w:hAnsi="Garamond"/>
          <w:sz w:val="24"/>
        </w:rPr>
        <w:t xml:space="preserve"> </w:t>
      </w:r>
      <w:r w:rsidRPr="00973517">
        <w:rPr>
          <w:rFonts w:ascii="Garamond" w:hAnsi="Garamond"/>
          <w:sz w:val="10"/>
          <w:szCs w:val="10"/>
        </w:rPr>
        <w:t>short, </w:t>
      </w:r>
      <w:r w:rsidRPr="00384B27">
        <w:rPr>
          <w:rFonts w:ascii="Garamond" w:hAnsi="Garamond"/>
          <w:b/>
          <w:sz w:val="24"/>
          <w:highlight w:val="cyan"/>
          <w:u w:val="single"/>
        </w:rPr>
        <w:t>it cannot wait to tell you </w:t>
      </w:r>
      <w:r w:rsidRPr="00973517">
        <w:rPr>
          <w:rFonts w:ascii="Garamond" w:hAnsi="Garamond"/>
          <w:sz w:val="10"/>
          <w:szCs w:val="10"/>
        </w:rPr>
        <w:t>(or somebody else)</w:t>
      </w:r>
      <w:r w:rsidRPr="001472A8">
        <w:rPr>
          <w:rFonts w:ascii="Garamond" w:hAnsi="Garamond"/>
          <w:sz w:val="24"/>
        </w:rPr>
        <w:t> </w:t>
      </w:r>
      <w:r w:rsidRPr="00384B27">
        <w:rPr>
          <w:rFonts w:ascii="Garamond" w:hAnsi="Garamond"/>
          <w:b/>
          <w:sz w:val="24"/>
          <w:highlight w:val="cyan"/>
          <w:u w:val="single"/>
        </w:rPr>
        <w:t>what to do</w:t>
      </w:r>
      <w:r w:rsidRPr="001472A8">
        <w:rPr>
          <w:rFonts w:ascii="Garamond" w:hAnsi="Garamond"/>
          <w:sz w:val="24"/>
        </w:rPr>
        <w:t xml:space="preserve">. </w:t>
      </w:r>
      <w:r w:rsidRPr="00973517">
        <w:rPr>
          <w:rFonts w:ascii="Garamond" w:hAnsi="Garamond"/>
          <w:sz w:val="10"/>
          <w:szCs w:val="10"/>
        </w:rPr>
        <w:t>In fact, </w:t>
      </w:r>
      <w:r w:rsidRPr="00384B27">
        <w:rPr>
          <w:rFonts w:ascii="Garamond" w:hAnsi="Garamond"/>
          <w:b/>
          <w:sz w:val="24"/>
          <w:highlight w:val="cyan"/>
          <w:u w:val="single"/>
        </w:rPr>
        <w:t>normative</w:t>
      </w:r>
      <w:r w:rsidRPr="00384B27">
        <w:rPr>
          <w:rFonts w:ascii="Garamond" w:hAnsi="Garamond"/>
          <w:sz w:val="24"/>
          <w:highlight w:val="cyan"/>
        </w:rPr>
        <w:t xml:space="preserve"> </w:t>
      </w:r>
      <w:r w:rsidRPr="00973517">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w:t>
      </w:r>
      <w:r w:rsidRPr="001472A8">
        <w:rPr>
          <w:rFonts w:ascii="Garamond" w:hAnsi="Garamond"/>
          <w:sz w:val="24"/>
        </w:rPr>
        <w:t xml:space="preserve"> </w:t>
      </w:r>
      <w:r w:rsidRPr="00973517">
        <w:rPr>
          <w:rFonts w:ascii="Garamond" w:hAnsi="Garamond"/>
          <w:sz w:val="10"/>
          <w:szCs w:val="10"/>
        </w:rPr>
        <w:t>is so much in a hurry that it</w:t>
      </w:r>
      <w:r w:rsidRPr="001472A8">
        <w:rPr>
          <w:rFonts w:ascii="Garamond" w:hAnsi="Garamond"/>
          <w:sz w:val="24"/>
        </w:rPr>
        <w:t xml:space="preserve"> </w:t>
      </w:r>
      <w:r w:rsidRPr="00384B27">
        <w:rPr>
          <w:rFonts w:ascii="Garamond" w:hAnsi="Garamond"/>
          <w:b/>
          <w:sz w:val="24"/>
          <w:highlight w:val="cyan"/>
          <w:u w:val="single"/>
        </w:rPr>
        <w:t>will tell you what to do even</w:t>
      </w:r>
      <w:r w:rsidRPr="00384B27">
        <w:rPr>
          <w:rFonts w:ascii="Garamond" w:hAnsi="Garamond"/>
          <w:sz w:val="24"/>
          <w:highlight w:val="cyan"/>
          <w:u w:val="single"/>
        </w:rPr>
        <w:t xml:space="preserve"> </w:t>
      </w:r>
      <w:r w:rsidRPr="00384B27">
        <w:rPr>
          <w:rFonts w:ascii="Garamond" w:hAnsi="Garamond"/>
          <w:b/>
          <w:sz w:val="24"/>
          <w:highlight w:val="cyan"/>
          <w:u w:val="single"/>
        </w:rPr>
        <w:t>though</w:t>
      </w:r>
      <w:r w:rsidRPr="00384B27">
        <w:rPr>
          <w:rFonts w:ascii="Garamond" w:hAnsi="Garamond"/>
          <w:sz w:val="24"/>
          <w:highlight w:val="cyan"/>
        </w:rPr>
        <w:t xml:space="preserve"> </w:t>
      </w:r>
      <w:r w:rsidRPr="00973517">
        <w:rPr>
          <w:rFonts w:ascii="Garamond" w:hAnsi="Garamond"/>
          <w:sz w:val="10"/>
          <w:szCs w:val="10"/>
        </w:rPr>
        <w:t>there is not the slightest chance that </w:t>
      </w:r>
      <w:r w:rsidRPr="00384B27">
        <w:rPr>
          <w:rFonts w:ascii="Garamond" w:hAnsi="Garamond"/>
          <w:b/>
          <w:sz w:val="24"/>
          <w:highlight w:val="cyan"/>
          <w:u w:val="single"/>
        </w:rPr>
        <w:t>you [can’t]</w:t>
      </w:r>
      <w:r w:rsidRPr="00384B27">
        <w:rPr>
          <w:rFonts w:ascii="Garamond" w:hAnsi="Garamond"/>
          <w:sz w:val="24"/>
          <w:highlight w:val="cyan"/>
        </w:rPr>
        <w:t xml:space="preserve"> </w:t>
      </w:r>
      <w:r w:rsidRPr="00973517">
        <w:rPr>
          <w:rFonts w:ascii="Garamond" w:hAnsi="Garamond"/>
          <w:sz w:val="10"/>
          <w:szCs w:val="10"/>
        </w:rPr>
        <w:t>might actually be in a position to</w:t>
      </w:r>
      <w:r w:rsidRPr="001472A8">
        <w:rPr>
          <w:rFonts w:ascii="Garamond" w:hAnsi="Garamond"/>
          <w:sz w:val="24"/>
        </w:rPr>
        <w:t xml:space="preserve"> </w:t>
      </w:r>
      <w:r w:rsidRPr="00384B27">
        <w:rPr>
          <w:rFonts w:ascii="Garamond" w:hAnsi="Garamond"/>
          <w:b/>
          <w:sz w:val="24"/>
          <w:highlight w:val="cyan"/>
          <w:u w:val="single"/>
        </w:rPr>
        <w:t>do it</w:t>
      </w:r>
      <w:r w:rsidRPr="001472A8">
        <w:rPr>
          <w:rFonts w:ascii="Garamond" w:hAnsi="Garamond"/>
          <w:b/>
          <w:sz w:val="24"/>
          <w:u w:val="single"/>
        </w:rPr>
        <w:t>.</w:t>
      </w:r>
      <w:r w:rsidRPr="001472A8">
        <w:rPr>
          <w:rFonts w:ascii="Garamond" w:hAnsi="Garamond"/>
          <w:sz w:val="24"/>
        </w:rPr>
        <w:t xml:space="preserve"> </w:t>
      </w:r>
      <w:r w:rsidRPr="00973517">
        <w:rPr>
          <w:rFonts w:ascii="Garamond" w:hAnsi="Garamond"/>
          <w:sz w:val="10"/>
          <w:szCs w:val="10"/>
        </w:rPr>
        <w:t xml:space="preserve">For instance, when was the last time you were in a position to put the difference principle into effect, or to restructure the doctrinal corpus of the first amendment? “In the future, we </w:t>
      </w:r>
      <w:proofErr w:type="gramStart"/>
      <w:r w:rsidRPr="00973517">
        <w:rPr>
          <w:rFonts w:ascii="Garamond" w:hAnsi="Garamond"/>
          <w:sz w:val="10"/>
          <w:szCs w:val="10"/>
        </w:rPr>
        <w:t>should ….”</w:t>
      </w:r>
      <w:proofErr w:type="gramEnd"/>
      <w:r w:rsidRPr="00973517">
        <w:rPr>
          <w:rFonts w:ascii="Garamond" w:hAnsi="Garamond"/>
          <w:sz w:val="10"/>
          <w:szCs w:val="10"/>
        </w:rPr>
        <w:t xml:space="preserve"> When was the last time you were in a position to rule whether judges should become pragmatists, efficiency purveyors, civic republicans, or Hercules surrogates?</w:t>
      </w:r>
      <w:r w:rsidRPr="001472A8">
        <w:rPr>
          <w:rFonts w:ascii="Garamond" w:hAnsi="Garamond"/>
          <w:sz w:val="24"/>
        </w:rPr>
        <w:t xml:space="preserve"> </w:t>
      </w:r>
      <w:r w:rsidRPr="00384B27">
        <w:rPr>
          <w:rFonts w:ascii="Garamond" w:hAnsi="Garamond"/>
          <w:b/>
          <w:sz w:val="24"/>
          <w:highlight w:val="cyan"/>
          <w:u w:val="single"/>
        </w:rPr>
        <w:t>Normative</w:t>
      </w:r>
      <w:r w:rsidRPr="00384B27">
        <w:rPr>
          <w:rFonts w:ascii="Garamond" w:hAnsi="Garamond"/>
          <w:sz w:val="24"/>
          <w:highlight w:val="cyan"/>
        </w:rPr>
        <w:t xml:space="preserve"> </w:t>
      </w:r>
      <w:r w:rsidRPr="00E00A90">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 doesn’t</w:t>
      </w:r>
      <w:r w:rsidRPr="00384B27">
        <w:rPr>
          <w:rFonts w:ascii="Garamond" w:hAnsi="Garamond"/>
          <w:sz w:val="24"/>
          <w:highlight w:val="cyan"/>
          <w:u w:val="single"/>
        </w:rPr>
        <w:t xml:space="preserve"> </w:t>
      </w:r>
      <w:r w:rsidRPr="00384B27">
        <w:rPr>
          <w:rFonts w:ascii="Garamond" w:hAnsi="Garamond"/>
          <w:b/>
          <w:sz w:val="24"/>
          <w:highlight w:val="cyan"/>
          <w:u w:val="single"/>
        </w:rPr>
        <w:t>seem</w:t>
      </w:r>
      <w:r w:rsidRPr="00384B27">
        <w:rPr>
          <w:rFonts w:ascii="Garamond" w:hAnsi="Garamond"/>
          <w:sz w:val="24"/>
          <w:highlight w:val="cyan"/>
        </w:rPr>
        <w:t xml:space="preserve"> </w:t>
      </w:r>
      <w:r w:rsidRPr="00E00A90">
        <w:rPr>
          <w:rFonts w:ascii="Garamond" w:hAnsi="Garamond"/>
          <w:sz w:val="10"/>
          <w:szCs w:val="10"/>
        </w:rPr>
        <w:t>overly</w:t>
      </w:r>
      <w:r w:rsidRPr="001472A8">
        <w:rPr>
          <w:rFonts w:ascii="Garamond" w:hAnsi="Garamond"/>
          <w:sz w:val="24"/>
        </w:rPr>
        <w:t xml:space="preserve"> </w:t>
      </w:r>
      <w:r w:rsidRPr="00384B27">
        <w:rPr>
          <w:rFonts w:ascii="Garamond" w:hAnsi="Garamond"/>
          <w:b/>
          <w:sz w:val="24"/>
          <w:highlight w:val="cyan"/>
          <w:u w:val="single"/>
        </w:rPr>
        <w:t>concerned</w:t>
      </w:r>
      <w:r w:rsidRPr="00384B27">
        <w:rPr>
          <w:rFonts w:ascii="Garamond" w:hAnsi="Garamond"/>
          <w:sz w:val="24"/>
          <w:highlight w:val="cyan"/>
          <w:u w:val="single"/>
        </w:rPr>
        <w:t xml:space="preserve"> </w:t>
      </w:r>
      <w:r w:rsidRPr="00384B27">
        <w:rPr>
          <w:rFonts w:ascii="Garamond" w:hAnsi="Garamond"/>
          <w:b/>
          <w:sz w:val="24"/>
          <w:highlight w:val="cyan"/>
          <w:u w:val="single"/>
        </w:rPr>
        <w:t>with</w:t>
      </w:r>
      <w:r w:rsidRPr="00384B27">
        <w:rPr>
          <w:rFonts w:ascii="Garamond" w:hAnsi="Garamond"/>
          <w:sz w:val="24"/>
          <w:highlight w:val="cyan"/>
        </w:rPr>
        <w:t xml:space="preserve"> </w:t>
      </w:r>
      <w:r w:rsidRPr="00E00A90">
        <w:rPr>
          <w:rFonts w:ascii="Garamond" w:hAnsi="Garamond"/>
          <w:sz w:val="10"/>
          <w:szCs w:val="10"/>
        </w:rPr>
        <w:t>such worldly</w:t>
      </w:r>
      <w:r w:rsidRPr="001472A8">
        <w:rPr>
          <w:rFonts w:ascii="Garamond" w:hAnsi="Garamond"/>
          <w:sz w:val="24"/>
        </w:rPr>
        <w:t xml:space="preserve"> </w:t>
      </w:r>
      <w:r w:rsidRPr="00384B27">
        <w:rPr>
          <w:rFonts w:ascii="Garamond" w:hAnsi="Garamond"/>
          <w:b/>
          <w:sz w:val="24"/>
          <w:highlight w:val="cyan"/>
          <w:u w:val="single"/>
        </w:rPr>
        <w:t>questions about the character</w:t>
      </w:r>
      <w:r w:rsidRPr="00384B27">
        <w:rPr>
          <w:rFonts w:ascii="Garamond" w:hAnsi="Garamond"/>
          <w:sz w:val="24"/>
          <w:highlight w:val="cyan"/>
        </w:rPr>
        <w:t xml:space="preserve"> </w:t>
      </w:r>
      <w:r w:rsidRPr="00E00A90">
        <w:rPr>
          <w:rFonts w:ascii="Garamond" w:hAnsi="Garamond"/>
          <w:sz w:val="10"/>
          <w:szCs w:val="10"/>
        </w:rPr>
        <w:t>and the effectiveness</w:t>
      </w:r>
      <w:r w:rsidRPr="001472A8">
        <w:rPr>
          <w:rFonts w:ascii="Garamond" w:hAnsi="Garamond"/>
          <w:sz w:val="24"/>
        </w:rPr>
        <w:t xml:space="preserve"> </w:t>
      </w:r>
      <w:r w:rsidRPr="00384B27">
        <w:rPr>
          <w:rFonts w:ascii="Garamond" w:hAnsi="Garamond"/>
          <w:b/>
          <w:sz w:val="24"/>
          <w:highlight w:val="cyan"/>
          <w:u w:val="single"/>
        </w:rPr>
        <w:t>of its own discourse</w:t>
      </w:r>
      <w:r w:rsidRPr="001472A8">
        <w:rPr>
          <w:rFonts w:ascii="Garamond" w:hAnsi="Garamond"/>
          <w:sz w:val="24"/>
        </w:rPr>
        <w:t xml:space="preserve">. </w:t>
      </w:r>
      <w:r w:rsidRPr="00E00A90">
        <w:rPr>
          <w:rFonts w:ascii="Garamond" w:hAnsi="Garamond"/>
          <w:sz w:val="10"/>
          <w:szCs w:val="10"/>
        </w:rPr>
        <w:t>It just goes along and proposes, recommends, prescribes, solves, and resolves. Yet </w:t>
      </w:r>
      <w:r w:rsidRPr="00384B27">
        <w:rPr>
          <w:rFonts w:ascii="Garamond" w:hAnsi="Garamond"/>
          <w:sz w:val="10"/>
          <w:szCs w:val="10"/>
        </w:rPr>
        <w:t>despite its obvious desire to have worldly effects</w:t>
      </w:r>
      <w:r w:rsidRPr="00E00A90">
        <w:rPr>
          <w:rFonts w:ascii="Garamond" w:hAnsi="Garamond"/>
          <w:sz w:val="10"/>
          <w:szCs w:val="10"/>
        </w:rPr>
        <w:t>, worldly consequences, normative legal thought remains seemingly unconcerned [with] that for all practical purposes, </w:t>
      </w:r>
      <w:r w:rsidRPr="00384B27">
        <w:rPr>
          <w:rFonts w:ascii="Garamond" w:hAnsi="Garamond"/>
          <w:b/>
          <w:sz w:val="24"/>
          <w:highlight w:val="cyan"/>
          <w:u w:val="single"/>
        </w:rPr>
        <w:t>its only consumers are</w:t>
      </w:r>
      <w:r w:rsidRPr="001472A8">
        <w:rPr>
          <w:rFonts w:ascii="Garamond" w:hAnsi="Garamond"/>
          <w:b/>
          <w:sz w:val="24"/>
          <w:u w:val="single"/>
        </w:rPr>
        <w:t> </w:t>
      </w:r>
      <w:r w:rsidRPr="00E00A90">
        <w:rPr>
          <w:rFonts w:ascii="Garamond" w:hAnsi="Garamond"/>
          <w:sz w:val="10"/>
          <w:szCs w:val="10"/>
        </w:rPr>
        <w:t>legal academics and perhaps a few law students – persons who are virtually </w:t>
      </w:r>
      <w:r w:rsidRPr="00384B27">
        <w:rPr>
          <w:rFonts w:ascii="Garamond" w:hAnsi="Garamond"/>
          <w:b/>
          <w:sz w:val="24"/>
          <w:highlight w:val="cyan"/>
          <w:u w:val="single"/>
        </w:rPr>
        <w:t>never in a position to put</w:t>
      </w:r>
      <w:r w:rsidRPr="00384B27">
        <w:rPr>
          <w:rFonts w:ascii="Garamond" w:hAnsi="Garamond"/>
          <w:sz w:val="24"/>
          <w:highlight w:val="cyan"/>
        </w:rPr>
        <w:t xml:space="preserve"> </w:t>
      </w:r>
      <w:r w:rsidRPr="00E00A90">
        <w:rPr>
          <w:rFonts w:ascii="Garamond" w:hAnsi="Garamond"/>
          <w:sz w:val="10"/>
          <w:szCs w:val="10"/>
        </w:rPr>
        <w:t>any of</w:t>
      </w:r>
      <w:r w:rsidRPr="001472A8">
        <w:rPr>
          <w:rFonts w:ascii="Garamond" w:hAnsi="Garamond"/>
          <w:sz w:val="24"/>
        </w:rPr>
        <w:t xml:space="preserve"> </w:t>
      </w:r>
      <w:r w:rsidRPr="00384B27">
        <w:rPr>
          <w:rFonts w:ascii="Garamond" w:hAnsi="Garamond"/>
          <w:b/>
          <w:sz w:val="24"/>
          <w:highlight w:val="cyan"/>
          <w:u w:val="single"/>
        </w:rPr>
        <w:t xml:space="preserve">its </w:t>
      </w:r>
      <w:r w:rsidRPr="00E00A90">
        <w:rPr>
          <w:rFonts w:ascii="Garamond" w:hAnsi="Garamond"/>
          <w:sz w:val="10"/>
          <w:szCs w:val="10"/>
        </w:rPr>
        <w:t>wonderful normative</w:t>
      </w:r>
      <w:r w:rsidRPr="001472A8">
        <w:rPr>
          <w:rFonts w:ascii="Garamond" w:hAnsi="Garamond"/>
          <w:sz w:val="24"/>
        </w:rPr>
        <w:t xml:space="preserve"> </w:t>
      </w:r>
      <w:r w:rsidRPr="00384B27">
        <w:rPr>
          <w:rFonts w:ascii="Garamond" w:hAnsi="Garamond"/>
          <w:b/>
          <w:sz w:val="24"/>
          <w:highlight w:val="cyan"/>
          <w:u w:val="single"/>
        </w:rPr>
        <w:t>advice into effect</w:t>
      </w:r>
      <w:r w:rsidRPr="001472A8">
        <w:rPr>
          <w:rFonts w:ascii="Garamond" w:hAnsi="Garamond"/>
          <w:b/>
          <w:sz w:val="24"/>
          <w:u w:val="single"/>
        </w:rPr>
        <w:t xml:space="preserve">. </w:t>
      </w:r>
      <w:r w:rsidRPr="00E00A90">
        <w:rPr>
          <w:rFonts w:ascii="Garamond" w:hAnsi="Garamond"/>
          <w:sz w:val="10"/>
          <w:szCs w:val="10"/>
        </w:rPr>
        <w:t>If there’s no one in charge at the other end of the line, why then is normative legal thought in such a hurry to get its message across? And why, particularly, is it always in such a hurry to repeat the same old boring moves? There is an edge to these questions. And the edge comes in part from our implicit assumption that normative legal thought is a kind of that and that, as thought, it is in control of its own situation, its form, its own rhetoric. But it isn’t so. If</w:t>
      </w:r>
      <w:r w:rsidRPr="001472A8">
        <w:rPr>
          <w:rFonts w:ascii="Garamond" w:hAnsi="Garamond"/>
          <w:sz w:val="24"/>
        </w:rPr>
        <w:t xml:space="preserve"> </w:t>
      </w:r>
      <w:r w:rsidRPr="00384B27">
        <w:rPr>
          <w:rFonts w:ascii="Garamond" w:hAnsi="Garamond"/>
          <w:b/>
          <w:sz w:val="24"/>
          <w:highlight w:val="cyan"/>
          <w:u w:val="single"/>
        </w:rPr>
        <w:t>normative</w:t>
      </w:r>
      <w:r w:rsidRPr="00384B27">
        <w:rPr>
          <w:rFonts w:ascii="Garamond" w:hAnsi="Garamond"/>
          <w:sz w:val="24"/>
          <w:highlight w:val="cyan"/>
        </w:rPr>
        <w:t xml:space="preserve"> </w:t>
      </w:r>
      <w:r w:rsidRPr="00E00A90">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w:t>
      </w:r>
      <w:r w:rsidRPr="00384B27">
        <w:rPr>
          <w:rFonts w:ascii="Garamond" w:hAnsi="Garamond"/>
          <w:sz w:val="24"/>
          <w:highlight w:val="cyan"/>
        </w:rPr>
        <w:t xml:space="preserve"> </w:t>
      </w:r>
      <w:r w:rsidRPr="00E00A90">
        <w:rPr>
          <w:rFonts w:ascii="Garamond" w:hAnsi="Garamond"/>
          <w:sz w:val="10"/>
          <w:szCs w:val="10"/>
        </w:rPr>
        <w:t xml:space="preserve">keeps repeating </w:t>
      </w:r>
      <w:proofErr w:type="gramStart"/>
      <w:r w:rsidRPr="00E00A90">
        <w:rPr>
          <w:rFonts w:ascii="Garamond" w:hAnsi="Garamond"/>
          <w:sz w:val="10"/>
          <w:szCs w:val="10"/>
        </w:rPr>
        <w:t>itself</w:t>
      </w:r>
      <w:proofErr w:type="gramEnd"/>
      <w:r w:rsidRPr="00E00A90">
        <w:rPr>
          <w:rFonts w:ascii="Garamond" w:hAnsi="Garamond"/>
          <w:sz w:val="10"/>
          <w:szCs w:val="10"/>
        </w:rPr>
        <w:t>, and if it </w:t>
      </w:r>
      <w:r w:rsidRPr="00384B27">
        <w:rPr>
          <w:rFonts w:ascii="Garamond" w:hAnsi="Garamond"/>
          <w:b/>
          <w:sz w:val="24"/>
          <w:highlight w:val="cyan"/>
          <w:u w:val="single"/>
        </w:rPr>
        <w:t>is incapable of understanding challenges to its own</w:t>
      </w:r>
      <w:r w:rsidRPr="001472A8">
        <w:rPr>
          <w:rFonts w:ascii="Garamond" w:hAnsi="Garamond"/>
          <w:b/>
          <w:sz w:val="24"/>
          <w:u w:val="single"/>
        </w:rPr>
        <w:t> </w:t>
      </w:r>
      <w:r w:rsidRPr="00E00A90">
        <w:rPr>
          <w:rFonts w:ascii="Garamond" w:hAnsi="Garamond"/>
          <w:sz w:val="10"/>
          <w:szCs w:val="10"/>
        </w:rPr>
        <w:t>intellectual </w:t>
      </w:r>
      <w:r w:rsidRPr="00384B27">
        <w:rPr>
          <w:rFonts w:ascii="Garamond" w:hAnsi="Garamond"/>
          <w:b/>
          <w:sz w:val="24"/>
          <w:highlight w:val="cyan"/>
          <w:u w:val="single"/>
        </w:rPr>
        <w:t>authority</w:t>
      </w:r>
      <w:r w:rsidRPr="001472A8">
        <w:rPr>
          <w:rFonts w:ascii="Garamond" w:hAnsi="Garamond"/>
          <w:sz w:val="24"/>
        </w:rPr>
        <w:t>, </w:t>
      </w:r>
      <w:r w:rsidRPr="00E00A90">
        <w:rPr>
          <w:rFonts w:ascii="Garamond" w:hAnsi="Garamond"/>
          <w:sz w:val="10"/>
          <w:szCs w:val="10"/>
        </w:rPr>
        <w:t>that is because </w:t>
      </w:r>
      <w:r w:rsidRPr="00384B27">
        <w:rPr>
          <w:rFonts w:ascii="Garamond" w:hAnsi="Garamond"/>
          <w:b/>
          <w:sz w:val="24"/>
          <w:highlight w:val="cyan"/>
          <w:u w:val="single"/>
        </w:rPr>
        <w:t>it is</w:t>
      </w:r>
      <w:r w:rsidRPr="00384B27">
        <w:rPr>
          <w:rFonts w:ascii="Garamond" w:hAnsi="Garamond"/>
          <w:sz w:val="24"/>
          <w:highlight w:val="cyan"/>
        </w:rPr>
        <w:t xml:space="preserve"> </w:t>
      </w:r>
      <w:r w:rsidRPr="00E00A90">
        <w:rPr>
          <w:rFonts w:ascii="Garamond" w:hAnsi="Garamond"/>
          <w:sz w:val="10"/>
          <w:szCs w:val="10"/>
        </w:rPr>
        <w:t>not simply or even fundamentally a kind of thought. Normative legal thought is in</w:t>
      </w:r>
      <w:r w:rsidRPr="001472A8">
        <w:rPr>
          <w:rFonts w:ascii="Garamond" w:hAnsi="Garamond"/>
          <w:sz w:val="24"/>
        </w:rPr>
        <w:t xml:space="preserve"> </w:t>
      </w:r>
      <w:r w:rsidRPr="00384B27">
        <w:rPr>
          <w:rFonts w:ascii="Garamond" w:hAnsi="Garamond"/>
          <w:b/>
          <w:sz w:val="24"/>
          <w:highlight w:val="cyan"/>
          <w:u w:val="single"/>
        </w:rPr>
        <w:t>part a routine </w:t>
      </w:r>
      <w:r w:rsidRPr="00E00A90">
        <w:rPr>
          <w:rFonts w:ascii="Garamond" w:hAnsi="Garamond"/>
          <w:sz w:val="10"/>
          <w:szCs w:val="10"/>
        </w:rPr>
        <w:t>– our routine. It is the highly repetitive, cognitively entrenched, institutionally sanctioned, and politically enforced routine of the legal academy –</w:t>
      </w:r>
      <w:r w:rsidRPr="001472A8">
        <w:rPr>
          <w:rFonts w:ascii="Garamond" w:hAnsi="Garamond"/>
          <w:sz w:val="24"/>
        </w:rPr>
        <w:t xml:space="preserve"> </w:t>
      </w:r>
      <w:r w:rsidRPr="00384B27">
        <w:rPr>
          <w:rFonts w:ascii="Garamond" w:hAnsi="Garamond"/>
          <w:b/>
          <w:sz w:val="24"/>
          <w:highlight w:val="cyan"/>
          <w:u w:val="single"/>
        </w:rPr>
        <w:t>a routine that silently produces our thoughts</w:t>
      </w:r>
      <w:r w:rsidRPr="001472A8">
        <w:rPr>
          <w:rFonts w:ascii="Garamond" w:hAnsi="Garamond"/>
          <w:sz w:val="24"/>
        </w:rPr>
        <w:t xml:space="preserve"> </w:t>
      </w:r>
      <w:r w:rsidRPr="00E00A90">
        <w:rPr>
          <w:rFonts w:ascii="Garamond" w:hAnsi="Garamond"/>
          <w:sz w:val="10"/>
          <w:szCs w:val="10"/>
        </w:rPr>
        <w:t>and keeps our work channeled within the same old cognitive and rhetorical matrices. Like most routines, </w:t>
      </w:r>
      <w:r w:rsidRPr="00384B27">
        <w:rPr>
          <w:rFonts w:ascii="Garamond" w:hAnsi="Garamond"/>
          <w:b/>
          <w:sz w:val="24"/>
          <w:highlight w:val="cyan"/>
          <w:u w:val="single"/>
        </w:rPr>
        <w:t>it has been so well internalized that we repeat it</w:t>
      </w:r>
      <w:r w:rsidRPr="00384B27">
        <w:rPr>
          <w:rFonts w:ascii="Garamond" w:hAnsi="Garamond"/>
          <w:sz w:val="24"/>
          <w:highlight w:val="cyan"/>
        </w:rPr>
        <w:t xml:space="preserve"> </w:t>
      </w:r>
      <w:r w:rsidRPr="00E00A90">
        <w:rPr>
          <w:rFonts w:ascii="Garamond" w:hAnsi="Garamond"/>
          <w:sz w:val="10"/>
          <w:szCs w:val="10"/>
        </w:rPr>
        <w:t>automatically,</w:t>
      </w:r>
      <w:r w:rsidRPr="001472A8">
        <w:rPr>
          <w:rFonts w:ascii="Garamond" w:hAnsi="Garamond"/>
          <w:sz w:val="24"/>
        </w:rPr>
        <w:t xml:space="preserve"> </w:t>
      </w:r>
      <w:r w:rsidRPr="00384B27">
        <w:rPr>
          <w:rFonts w:ascii="Garamond" w:hAnsi="Garamond"/>
          <w:b/>
          <w:sz w:val="24"/>
          <w:highlight w:val="cyan"/>
          <w:u w:val="single"/>
        </w:rPr>
        <w:t>without thinking</w:t>
      </w:r>
      <w:r w:rsidRPr="001472A8">
        <w:rPr>
          <w:rFonts w:ascii="Garamond" w:hAnsi="Garamond"/>
          <w:sz w:val="24"/>
        </w:rPr>
        <w:t>.</w:t>
      </w:r>
      <w:r w:rsidRPr="006F5C29">
        <w:rPr>
          <w:rFonts w:ascii="Garamond" w:hAnsi="Garamond"/>
          <w:sz w:val="10"/>
          <w:szCs w:val="10"/>
        </w:rPr>
        <w:t> </w:t>
      </w:r>
      <w:r w:rsidR="006F5C29" w:rsidRPr="006F5C29">
        <w:rPr>
          <w:rFonts w:ascii="Garamond" w:hAnsi="Garamond"/>
          <w:sz w:val="10"/>
          <w:szCs w:val="10"/>
        </w:rPr>
        <w:t xml:space="preserve">Schlag, Pierre. </w:t>
      </w:r>
      <w:proofErr w:type="gramStart"/>
      <w:r w:rsidR="006F5C29" w:rsidRPr="006F5C29">
        <w:rPr>
          <w:rFonts w:ascii="Garamond" w:hAnsi="Garamond"/>
          <w:sz w:val="10"/>
          <w:szCs w:val="10"/>
        </w:rPr>
        <w:t>1999. Normativity</w:t>
      </w:r>
      <w:proofErr w:type="gramEnd"/>
      <w:r w:rsidR="006F5C29" w:rsidRPr="006F5C29">
        <w:rPr>
          <w:rFonts w:ascii="Garamond" w:hAnsi="Garamond"/>
          <w:sz w:val="10"/>
          <w:szCs w:val="10"/>
        </w:rPr>
        <w:t xml:space="preserve"> and the Politics of Form. </w:t>
      </w:r>
      <w:proofErr w:type="gramStart"/>
      <w:r w:rsidR="006F5C29" w:rsidRPr="006F5C29">
        <w:rPr>
          <w:rFonts w:ascii="Garamond" w:hAnsi="Garamond"/>
          <w:sz w:val="10"/>
          <w:szCs w:val="10"/>
        </w:rPr>
        <w:t xml:space="preserve">University of Pennsylvania Law Review, </w:t>
      </w:r>
      <w:proofErr w:type="spellStart"/>
      <w:r w:rsidR="006F5C29" w:rsidRPr="006F5C29">
        <w:rPr>
          <w:rFonts w:ascii="Garamond" w:hAnsi="Garamond"/>
          <w:sz w:val="10"/>
          <w:szCs w:val="10"/>
        </w:rPr>
        <w:t>Vol</w:t>
      </w:r>
      <w:proofErr w:type="spellEnd"/>
      <w:r w:rsidR="006F5C29" w:rsidRPr="006F5C29">
        <w:rPr>
          <w:rFonts w:ascii="Garamond" w:hAnsi="Garamond"/>
          <w:sz w:val="10"/>
          <w:szCs w:val="10"/>
        </w:rPr>
        <w:t xml:space="preserve"> 139 No. 4.</w:t>
      </w:r>
      <w:proofErr w:type="gramEnd"/>
      <w:r w:rsidR="006F5C29" w:rsidRPr="006F5C29">
        <w:rPr>
          <w:rFonts w:ascii="Garamond" w:hAnsi="Garamond"/>
          <w:sz w:val="10"/>
          <w:szCs w:val="10"/>
        </w:rPr>
        <w:t xml:space="preserve"> </w:t>
      </w:r>
      <w:proofErr w:type="spellStart"/>
      <w:proofErr w:type="gramStart"/>
      <w:r w:rsidR="006F5C29" w:rsidRPr="006F5C29">
        <w:rPr>
          <w:rFonts w:ascii="Garamond" w:hAnsi="Garamond"/>
          <w:sz w:val="10"/>
          <w:szCs w:val="10"/>
        </w:rPr>
        <w:t>pp</w:t>
      </w:r>
      <w:proofErr w:type="spellEnd"/>
      <w:proofErr w:type="gramEnd"/>
      <w:r w:rsidR="006F5C29" w:rsidRPr="006F5C29">
        <w:rPr>
          <w:rFonts w:ascii="Garamond" w:hAnsi="Garamond"/>
          <w:sz w:val="10"/>
          <w:szCs w:val="10"/>
        </w:rPr>
        <w:t xml:space="preserve"> 801-932. </w:t>
      </w:r>
    </w:p>
    <w:p w14:paraId="180F3941" w14:textId="77777777" w:rsidR="005A1B44" w:rsidRPr="001472A8" w:rsidRDefault="005A1B44" w:rsidP="001E6978">
      <w:pPr>
        <w:spacing w:line="360" w:lineRule="auto"/>
        <w:jc w:val="both"/>
        <w:rPr>
          <w:rFonts w:ascii="Garamond" w:hAnsi="Garamond"/>
          <w:sz w:val="10"/>
          <w:szCs w:val="10"/>
        </w:rPr>
      </w:pPr>
    </w:p>
    <w:p w14:paraId="286E7FDF" w14:textId="21F95DB4" w:rsidR="00211DEA" w:rsidRPr="0040583D" w:rsidRDefault="00DA44CD" w:rsidP="004A3E5B">
      <w:pPr>
        <w:spacing w:line="360" w:lineRule="auto"/>
        <w:jc w:val="both"/>
        <w:rPr>
          <w:rFonts w:ascii="Garamond" w:hAnsi="Garamond"/>
          <w:sz w:val="24"/>
        </w:rPr>
      </w:pPr>
      <w:r>
        <w:rPr>
          <w:rFonts w:ascii="Garamond" w:hAnsi="Garamond"/>
          <w:sz w:val="24"/>
        </w:rPr>
        <w:t>The practice of the 1AC is not earth shattering, nor is it revolution</w:t>
      </w:r>
      <w:r w:rsidR="005B069B">
        <w:rPr>
          <w:rFonts w:ascii="Garamond" w:hAnsi="Garamond"/>
          <w:sz w:val="24"/>
        </w:rPr>
        <w:t xml:space="preserve">ary. </w:t>
      </w:r>
      <w:r>
        <w:rPr>
          <w:rFonts w:ascii="Garamond" w:hAnsi="Garamond"/>
          <w:sz w:val="24"/>
        </w:rPr>
        <w:t xml:space="preserve">It is </w:t>
      </w:r>
      <w:r w:rsidR="005B069B">
        <w:rPr>
          <w:rFonts w:ascii="Garamond" w:hAnsi="Garamond"/>
          <w:sz w:val="24"/>
        </w:rPr>
        <w:t>just</w:t>
      </w:r>
      <w:r>
        <w:rPr>
          <w:rFonts w:ascii="Garamond" w:hAnsi="Garamond"/>
          <w:sz w:val="24"/>
        </w:rPr>
        <w:t xml:space="preserve"> accepting the inevitable conclusion that what we say matters.  The narrative isn’t some nonsensical philosophical sp</w:t>
      </w:r>
      <w:r w:rsidR="0040583D">
        <w:rPr>
          <w:rFonts w:ascii="Garamond" w:hAnsi="Garamond"/>
          <w:sz w:val="24"/>
        </w:rPr>
        <w:t xml:space="preserve">iel; it is a topical advocacy that is an attempt to challenge what we think we know through stories.  The narrative is the best solution because it allows us to feel the other, and to put a face on the thousands of lives we talk about in everyday debate.  </w:t>
      </w:r>
      <w:r w:rsidR="0040583D">
        <w:rPr>
          <w:rFonts w:ascii="Garamond" w:hAnsi="Garamond"/>
          <w:b/>
          <w:sz w:val="24"/>
        </w:rPr>
        <w:t>Rowland</w:t>
      </w:r>
      <w:r w:rsidR="0040583D">
        <w:rPr>
          <w:rFonts w:ascii="Garamond" w:hAnsi="Garamond"/>
          <w:sz w:val="24"/>
        </w:rPr>
        <w:t xml:space="preserve"> explains,</w:t>
      </w:r>
    </w:p>
    <w:p w14:paraId="67DFD57F" w14:textId="0B3EA54A" w:rsidR="00C66E18" w:rsidRPr="009171C8" w:rsidRDefault="00C66E18" w:rsidP="00B266B5">
      <w:pPr>
        <w:rPr>
          <w:rFonts w:ascii="Garamond" w:hAnsi="Garamond"/>
          <w:sz w:val="10"/>
          <w:szCs w:val="10"/>
        </w:rPr>
      </w:pPr>
    </w:p>
    <w:p w14:paraId="1A230654" w14:textId="77777777" w:rsidR="00EE15FF" w:rsidRPr="00EE15FF" w:rsidRDefault="009171C8" w:rsidP="00EE15FF">
      <w:pPr>
        <w:spacing w:line="360" w:lineRule="auto"/>
        <w:jc w:val="both"/>
        <w:rPr>
          <w:rFonts w:ascii="Garamond" w:hAnsi="Garamond"/>
          <w:sz w:val="24"/>
        </w:rPr>
      </w:pPr>
      <w:r w:rsidRPr="00F127D9">
        <w:rPr>
          <w:rFonts w:ascii="Garamond" w:hAnsi="Garamond"/>
          <w:b/>
          <w:sz w:val="24"/>
          <w:highlight w:val="cyan"/>
          <w:u w:val="single"/>
        </w:rPr>
        <w:t>The</w:t>
      </w:r>
      <w:r w:rsidRPr="00F127D9">
        <w:rPr>
          <w:rFonts w:ascii="Garamond" w:hAnsi="Garamond"/>
          <w:sz w:val="24"/>
          <w:highlight w:val="cyan"/>
        </w:rPr>
        <w:t xml:space="preserve"> </w:t>
      </w:r>
      <w:r w:rsidRPr="00852401">
        <w:rPr>
          <w:rFonts w:ascii="Garamond" w:hAnsi="Garamond"/>
          <w:sz w:val="10"/>
          <w:szCs w:val="10"/>
        </w:rPr>
        <w:t>important rhetorical point about setting in</w:t>
      </w:r>
      <w:r w:rsidRPr="009171C8">
        <w:rPr>
          <w:rFonts w:ascii="Garamond" w:hAnsi="Garamond"/>
          <w:sz w:val="24"/>
        </w:rPr>
        <w:t xml:space="preserve"> </w:t>
      </w:r>
      <w:r w:rsidRPr="00F127D9">
        <w:rPr>
          <w:rFonts w:ascii="Garamond" w:hAnsi="Garamond"/>
          <w:b/>
          <w:sz w:val="24"/>
          <w:highlight w:val="cyan"/>
          <w:u w:val="single"/>
        </w:rPr>
        <w:t>narrative</w:t>
      </w:r>
      <w:r w:rsidRPr="00F127D9">
        <w:rPr>
          <w:rFonts w:ascii="Garamond" w:hAnsi="Garamond"/>
          <w:sz w:val="24"/>
          <w:highlight w:val="cyan"/>
        </w:rPr>
        <w:t xml:space="preserve"> </w:t>
      </w:r>
      <w:r w:rsidRPr="00852401">
        <w:rPr>
          <w:rFonts w:ascii="Garamond" w:hAnsi="Garamond"/>
          <w:sz w:val="10"/>
          <w:szCs w:val="10"/>
        </w:rPr>
        <w:t>is that stories</w:t>
      </w:r>
      <w:r w:rsidRPr="009171C8">
        <w:rPr>
          <w:rFonts w:ascii="Garamond" w:hAnsi="Garamond"/>
          <w:sz w:val="24"/>
        </w:rPr>
        <w:t xml:space="preserve"> </w:t>
      </w:r>
      <w:r w:rsidRPr="00F127D9">
        <w:rPr>
          <w:rFonts w:ascii="Garamond" w:hAnsi="Garamond"/>
          <w:b/>
          <w:sz w:val="24"/>
          <w:highlight w:val="cyan"/>
          <w:u w:val="single"/>
        </w:rPr>
        <w:t>can transport us out of our here</w:t>
      </w:r>
      <w:r w:rsidRPr="00F127D9">
        <w:rPr>
          <w:rFonts w:ascii="Garamond" w:hAnsi="Garamond"/>
          <w:sz w:val="24"/>
          <w:highlight w:val="cyan"/>
        </w:rPr>
        <w:t xml:space="preserve"> </w:t>
      </w:r>
      <w:r w:rsidRPr="00852401">
        <w:rPr>
          <w:rFonts w:ascii="Garamond" w:hAnsi="Garamond"/>
          <w:sz w:val="10"/>
          <w:szCs w:val="10"/>
        </w:rPr>
        <w:t>and now</w:t>
      </w:r>
      <w:r w:rsidRPr="009171C8">
        <w:rPr>
          <w:rFonts w:ascii="Garamond" w:hAnsi="Garamond"/>
          <w:sz w:val="24"/>
        </w:rPr>
        <w:t xml:space="preserve"> </w:t>
      </w:r>
      <w:r w:rsidRPr="00F127D9">
        <w:rPr>
          <w:rFonts w:ascii="Garamond" w:hAnsi="Garamond"/>
          <w:b/>
          <w:sz w:val="24"/>
          <w:highlight w:val="cyan"/>
          <w:u w:val="single"/>
        </w:rPr>
        <w:t>and put us in places</w:t>
      </w:r>
      <w:r w:rsidRPr="00F127D9">
        <w:rPr>
          <w:rFonts w:ascii="Garamond" w:hAnsi="Garamond"/>
          <w:sz w:val="24"/>
          <w:highlight w:val="cyan"/>
        </w:rPr>
        <w:t xml:space="preserve"> </w:t>
      </w:r>
      <w:r w:rsidRPr="00852401">
        <w:rPr>
          <w:rFonts w:ascii="Garamond" w:hAnsi="Garamond"/>
          <w:sz w:val="10"/>
          <w:szCs w:val="10"/>
        </w:rPr>
        <w:t>very</w:t>
      </w:r>
      <w:r w:rsidRPr="009171C8">
        <w:rPr>
          <w:rFonts w:ascii="Garamond" w:hAnsi="Garamond"/>
          <w:sz w:val="24"/>
        </w:rPr>
        <w:t xml:space="preserve"> </w:t>
      </w:r>
      <w:r w:rsidRPr="00F127D9">
        <w:rPr>
          <w:rFonts w:ascii="Garamond" w:hAnsi="Garamond"/>
          <w:b/>
          <w:sz w:val="24"/>
          <w:highlight w:val="cyan"/>
          <w:u w:val="single"/>
        </w:rPr>
        <w:t>different from our own world</w:t>
      </w:r>
      <w:r w:rsidRPr="00852401">
        <w:rPr>
          <w:rFonts w:ascii="Garamond" w:hAnsi="Garamond"/>
          <w:sz w:val="10"/>
          <w:szCs w:val="10"/>
        </w:rPr>
        <w:t xml:space="preserve">. As I write this chapter, I am sitting in Lawrence, Kansas, </w:t>
      </w:r>
      <w:proofErr w:type="gramStart"/>
      <w:r w:rsidRPr="00852401">
        <w:rPr>
          <w:rFonts w:ascii="Garamond" w:hAnsi="Garamond"/>
          <w:sz w:val="10"/>
          <w:szCs w:val="10"/>
        </w:rPr>
        <w:t>a progressive (for Kansas) college town in the American Midwest</w:t>
      </w:r>
      <w:proofErr w:type="gramEnd"/>
      <w:r w:rsidRPr="00852401">
        <w:rPr>
          <w:rFonts w:ascii="Garamond" w:hAnsi="Garamond"/>
          <w:sz w:val="10"/>
          <w:szCs w:val="10"/>
        </w:rPr>
        <w:t>. But through</w:t>
      </w:r>
      <w:r w:rsidRPr="009171C8">
        <w:rPr>
          <w:rFonts w:ascii="Garamond" w:hAnsi="Garamond"/>
          <w:sz w:val="24"/>
        </w:rPr>
        <w:t xml:space="preserve"> </w:t>
      </w:r>
      <w:r w:rsidRPr="00F127D9">
        <w:rPr>
          <w:rFonts w:ascii="Garamond" w:hAnsi="Garamond"/>
          <w:b/>
          <w:sz w:val="24"/>
          <w:highlight w:val="cyan"/>
          <w:u w:val="single"/>
        </w:rPr>
        <w:t>Narrative</w:t>
      </w:r>
      <w:r w:rsidRPr="00852401">
        <w:rPr>
          <w:rFonts w:ascii="Garamond" w:hAnsi="Garamond"/>
          <w:sz w:val="10"/>
          <w:szCs w:val="10"/>
        </w:rPr>
        <w:t xml:space="preserve">, a skillful </w:t>
      </w:r>
      <w:proofErr w:type="spellStart"/>
      <w:r w:rsidRPr="00852401">
        <w:rPr>
          <w:rFonts w:ascii="Garamond" w:hAnsi="Garamond"/>
          <w:sz w:val="10"/>
          <w:szCs w:val="10"/>
        </w:rPr>
        <w:t>rhetor</w:t>
      </w:r>
      <w:proofErr w:type="spellEnd"/>
      <w:r w:rsidRPr="009171C8">
        <w:rPr>
          <w:rFonts w:ascii="Garamond" w:hAnsi="Garamond"/>
          <w:sz w:val="24"/>
        </w:rPr>
        <w:t xml:space="preserve"> </w:t>
      </w:r>
      <w:r w:rsidRPr="00F127D9">
        <w:rPr>
          <w:rFonts w:ascii="Garamond" w:hAnsi="Garamond"/>
          <w:b/>
          <w:sz w:val="24"/>
          <w:highlight w:val="cyan"/>
          <w:u w:val="single"/>
        </w:rPr>
        <w:t>could transport me to Auschwitz</w:t>
      </w:r>
      <w:r w:rsidRPr="00852401">
        <w:rPr>
          <w:rFonts w:ascii="Garamond" w:hAnsi="Garamond"/>
          <w:sz w:val="10"/>
          <w:szCs w:val="10"/>
        </w:rPr>
        <w:t>, the battle of</w:t>
      </w:r>
      <w:r w:rsidRPr="009171C8">
        <w:rPr>
          <w:rFonts w:ascii="Garamond" w:hAnsi="Garamond"/>
          <w:sz w:val="24"/>
        </w:rPr>
        <w:t xml:space="preserve"> </w:t>
      </w:r>
      <w:r w:rsidRPr="00F127D9">
        <w:rPr>
          <w:rFonts w:ascii="Garamond" w:hAnsi="Garamond"/>
          <w:b/>
          <w:sz w:val="24"/>
          <w:highlight w:val="cyan"/>
          <w:u w:val="single"/>
        </w:rPr>
        <w:t>Gettysburg, or any</w:t>
      </w:r>
      <w:r w:rsidRPr="00FE3780">
        <w:rPr>
          <w:rFonts w:ascii="Garamond" w:hAnsi="Garamond"/>
          <w:b/>
          <w:sz w:val="24"/>
          <w:u w:val="single"/>
        </w:rPr>
        <w:t xml:space="preserve"> </w:t>
      </w:r>
      <w:r w:rsidRPr="00F127D9">
        <w:rPr>
          <w:rFonts w:ascii="Garamond" w:hAnsi="Garamond"/>
          <w:sz w:val="10"/>
          <w:szCs w:val="10"/>
        </w:rPr>
        <w:t>other</w:t>
      </w:r>
      <w:r w:rsidRPr="00FE3780">
        <w:rPr>
          <w:rFonts w:ascii="Garamond" w:hAnsi="Garamond"/>
          <w:b/>
          <w:sz w:val="24"/>
          <w:u w:val="single"/>
        </w:rPr>
        <w:t xml:space="preserve"> </w:t>
      </w:r>
      <w:r w:rsidRPr="00F127D9">
        <w:rPr>
          <w:rFonts w:ascii="Garamond" w:hAnsi="Garamond"/>
          <w:b/>
          <w:sz w:val="24"/>
          <w:highlight w:val="cyan"/>
          <w:u w:val="single"/>
        </w:rPr>
        <w:t>place</w:t>
      </w:r>
      <w:r w:rsidRPr="00F127D9">
        <w:rPr>
          <w:rFonts w:ascii="Garamond" w:hAnsi="Garamond"/>
          <w:sz w:val="24"/>
          <w:highlight w:val="cyan"/>
        </w:rPr>
        <w:t xml:space="preserve"> </w:t>
      </w:r>
      <w:r w:rsidRPr="00852401">
        <w:rPr>
          <w:rFonts w:ascii="Garamond" w:hAnsi="Garamond"/>
          <w:sz w:val="10"/>
          <w:szCs w:val="10"/>
        </w:rPr>
        <w:t>or time in our human history. As a consequence,</w:t>
      </w:r>
      <w:r w:rsidRPr="009171C8">
        <w:rPr>
          <w:rFonts w:ascii="Garamond" w:hAnsi="Garamond"/>
          <w:sz w:val="24"/>
        </w:rPr>
        <w:t xml:space="preserve"> </w:t>
      </w:r>
      <w:r w:rsidRPr="00F127D9">
        <w:rPr>
          <w:rFonts w:ascii="Garamond" w:hAnsi="Garamond"/>
          <w:b/>
          <w:sz w:val="24"/>
          <w:highlight w:val="cyan"/>
          <w:u w:val="single"/>
        </w:rPr>
        <w:t>narrative can be used to break down barriers</w:t>
      </w:r>
      <w:r w:rsidRPr="00F127D9">
        <w:rPr>
          <w:rFonts w:ascii="Garamond" w:hAnsi="Garamond"/>
          <w:sz w:val="24"/>
          <w:highlight w:val="cyan"/>
        </w:rPr>
        <w:t xml:space="preserve"> </w:t>
      </w:r>
      <w:r w:rsidRPr="00852401">
        <w:rPr>
          <w:rFonts w:ascii="Garamond" w:hAnsi="Garamond"/>
          <w:sz w:val="10"/>
          <w:szCs w:val="10"/>
        </w:rPr>
        <w:t xml:space="preserve">to human understanding. It is difficult for early twenty-first-century Americans to understand the horrors of the Holocaust. But through narrative, </w:t>
      </w:r>
      <w:proofErr w:type="spellStart"/>
      <w:r w:rsidRPr="00852401">
        <w:rPr>
          <w:rFonts w:ascii="Garamond" w:hAnsi="Garamond"/>
          <w:sz w:val="10"/>
          <w:szCs w:val="10"/>
        </w:rPr>
        <w:t>Elie</w:t>
      </w:r>
      <w:proofErr w:type="spellEnd"/>
      <w:r w:rsidRPr="00852401">
        <w:rPr>
          <w:rFonts w:ascii="Garamond" w:hAnsi="Garamond"/>
          <w:sz w:val="10"/>
          <w:szCs w:val="10"/>
        </w:rPr>
        <w:t xml:space="preserve"> Wiesel and others have taken us to Auschwitz and made us see the horrors of the death camps.</w:t>
      </w:r>
      <w:r w:rsidRPr="009171C8">
        <w:rPr>
          <w:rFonts w:ascii="Garamond" w:hAnsi="Garamond"/>
          <w:sz w:val="24"/>
        </w:rPr>
        <w:t xml:space="preserve"> </w:t>
      </w:r>
      <w:r w:rsidRPr="00F127D9">
        <w:rPr>
          <w:rFonts w:ascii="Garamond" w:hAnsi="Garamond"/>
          <w:b/>
          <w:sz w:val="24"/>
          <w:highlight w:val="cyan"/>
          <w:u w:val="single"/>
        </w:rPr>
        <w:t>The</w:t>
      </w:r>
      <w:r w:rsidRPr="00F127D9">
        <w:rPr>
          <w:rFonts w:ascii="Garamond" w:hAnsi="Garamond"/>
          <w:sz w:val="24"/>
          <w:highlight w:val="cyan"/>
        </w:rPr>
        <w:t xml:space="preserve"> </w:t>
      </w:r>
      <w:r w:rsidRPr="00852401">
        <w:rPr>
          <w:rFonts w:ascii="Garamond" w:hAnsi="Garamond"/>
          <w:sz w:val="10"/>
          <w:szCs w:val="10"/>
        </w:rPr>
        <w:t>second rhetorical</w:t>
      </w:r>
      <w:r w:rsidRPr="009171C8">
        <w:rPr>
          <w:rFonts w:ascii="Garamond" w:hAnsi="Garamond"/>
          <w:sz w:val="24"/>
        </w:rPr>
        <w:t xml:space="preserve"> </w:t>
      </w:r>
      <w:r w:rsidRPr="00F127D9">
        <w:rPr>
          <w:rFonts w:ascii="Garamond" w:hAnsi="Garamond"/>
          <w:b/>
          <w:sz w:val="24"/>
          <w:highlight w:val="cyan"/>
          <w:u w:val="single"/>
        </w:rPr>
        <w:t>function</w:t>
      </w:r>
      <w:r w:rsidRPr="00F127D9">
        <w:rPr>
          <w:rFonts w:ascii="Garamond" w:hAnsi="Garamond"/>
          <w:sz w:val="24"/>
          <w:highlight w:val="cyan"/>
        </w:rPr>
        <w:t xml:space="preserve"> </w:t>
      </w:r>
      <w:r w:rsidRPr="00F127D9">
        <w:rPr>
          <w:rFonts w:ascii="Garamond" w:hAnsi="Garamond"/>
          <w:b/>
          <w:sz w:val="24"/>
          <w:highlight w:val="cyan"/>
          <w:u w:val="single"/>
        </w:rPr>
        <w:t>of narrative is to create a sense of identification between the audience and the narrator</w:t>
      </w:r>
      <w:r w:rsidRPr="00F127D9">
        <w:rPr>
          <w:rFonts w:ascii="Garamond" w:hAnsi="Garamond"/>
          <w:sz w:val="24"/>
          <w:highlight w:val="cyan"/>
          <w:u w:val="single"/>
        </w:rPr>
        <w:t xml:space="preserve"> </w:t>
      </w:r>
      <w:r w:rsidRPr="00F127D9">
        <w:rPr>
          <w:rFonts w:ascii="Garamond" w:hAnsi="Garamond"/>
          <w:b/>
          <w:sz w:val="24"/>
          <w:highlight w:val="cyan"/>
          <w:u w:val="single"/>
        </w:rPr>
        <w:t>or characters</w:t>
      </w:r>
      <w:r w:rsidRPr="009171C8">
        <w:rPr>
          <w:rFonts w:ascii="Garamond" w:hAnsi="Garamond"/>
          <w:sz w:val="24"/>
        </w:rPr>
        <w:t xml:space="preserve"> </w:t>
      </w:r>
      <w:r w:rsidRPr="00852401">
        <w:rPr>
          <w:rFonts w:ascii="Garamond" w:hAnsi="Garamond"/>
          <w:sz w:val="10"/>
          <w:szCs w:val="10"/>
        </w:rPr>
        <w:t>in the narrative. Great novels such as Harper Lee's</w:t>
      </w:r>
      <w:r w:rsidRPr="00852401">
        <w:rPr>
          <w:rFonts w:ascii="Garamond" w:hAnsi="Garamond"/>
          <w:i/>
          <w:sz w:val="10"/>
          <w:szCs w:val="10"/>
        </w:rPr>
        <w:t xml:space="preserve"> </w:t>
      </w:r>
      <w:r w:rsidRPr="00852401">
        <w:rPr>
          <w:rFonts w:ascii="Garamond" w:hAnsi="Garamond"/>
          <w:i/>
          <w:iCs/>
          <w:sz w:val="10"/>
          <w:szCs w:val="10"/>
        </w:rPr>
        <w:t xml:space="preserve">To Kill </w:t>
      </w:r>
      <w:r w:rsidRPr="00852401">
        <w:rPr>
          <w:rFonts w:ascii="Garamond" w:hAnsi="Garamond"/>
          <w:i/>
          <w:sz w:val="10"/>
          <w:szCs w:val="10"/>
        </w:rPr>
        <w:t xml:space="preserve">a Mockingbird </w:t>
      </w:r>
      <w:r w:rsidRPr="00852401">
        <w:rPr>
          <w:rFonts w:ascii="Garamond" w:hAnsi="Garamond"/>
          <w:sz w:val="10"/>
          <w:szCs w:val="10"/>
        </w:rPr>
        <w:t>played a role in the civil rights movement because they helped create a sense of identification between white and black Americans. Lee's novel and many other stories showed the audience that the black characters in the books were people just like them. Similarly,</w:t>
      </w:r>
      <w:r w:rsidRPr="009171C8">
        <w:rPr>
          <w:rFonts w:ascii="Garamond" w:hAnsi="Garamond"/>
          <w:sz w:val="24"/>
        </w:rPr>
        <w:t xml:space="preserve"> </w:t>
      </w:r>
      <w:r w:rsidRPr="00F127D9">
        <w:rPr>
          <w:rFonts w:ascii="Garamond" w:hAnsi="Garamond"/>
          <w:b/>
          <w:sz w:val="24"/>
          <w:highlight w:val="cyan"/>
          <w:u w:val="single"/>
        </w:rPr>
        <w:t>narrative can allow us to see the world through the eyes of a Palestinian</w:t>
      </w:r>
      <w:r w:rsidRPr="009171C8">
        <w:rPr>
          <w:rFonts w:ascii="Garamond" w:hAnsi="Garamond"/>
          <w:sz w:val="24"/>
        </w:rPr>
        <w:t xml:space="preserve"> </w:t>
      </w:r>
      <w:r w:rsidRPr="00852401">
        <w:rPr>
          <w:rFonts w:ascii="Garamond" w:hAnsi="Garamond"/>
          <w:sz w:val="10"/>
          <w:szCs w:val="10"/>
        </w:rPr>
        <w:t>terrorist</w:t>
      </w:r>
      <w:r w:rsidRPr="009171C8">
        <w:rPr>
          <w:rFonts w:ascii="Garamond" w:hAnsi="Garamond"/>
          <w:sz w:val="24"/>
        </w:rPr>
        <w:t xml:space="preserve"> </w:t>
      </w:r>
      <w:r w:rsidRPr="00F127D9">
        <w:rPr>
          <w:rFonts w:ascii="Garamond" w:hAnsi="Garamond"/>
          <w:b/>
          <w:sz w:val="24"/>
          <w:highlight w:val="cyan"/>
          <w:u w:val="single"/>
        </w:rPr>
        <w:t>and understand</w:t>
      </w:r>
      <w:r w:rsidRPr="00F127D9">
        <w:rPr>
          <w:rFonts w:ascii="Garamond" w:hAnsi="Garamond"/>
          <w:sz w:val="24"/>
          <w:highlight w:val="cyan"/>
        </w:rPr>
        <w:t xml:space="preserve"> </w:t>
      </w:r>
      <w:r w:rsidRPr="00852401">
        <w:rPr>
          <w:rFonts w:ascii="Garamond" w:hAnsi="Garamond"/>
          <w:sz w:val="10"/>
          <w:szCs w:val="10"/>
        </w:rPr>
        <w:t>what might drive him or her to terrorist acts. One of the most powerful functions of narrative is to generate in the reader/viewer/listener the understanding that "I'm like him or her."</w:t>
      </w:r>
      <w:r w:rsidRPr="009171C8">
        <w:rPr>
          <w:rFonts w:ascii="Garamond" w:hAnsi="Garamond"/>
          <w:sz w:val="24"/>
        </w:rPr>
        <w:t xml:space="preserve"> </w:t>
      </w:r>
      <w:r w:rsidR="00EE15FF" w:rsidRPr="00EE15FF">
        <w:rPr>
          <w:rFonts w:ascii="Garamond" w:hAnsi="Garamond"/>
          <w:sz w:val="10"/>
          <w:szCs w:val="10"/>
        </w:rPr>
        <w:t xml:space="preserve">Rowland, Robert C. (2005). “The Narrative Perspective.” Chapter Eight. In </w:t>
      </w:r>
      <w:proofErr w:type="spellStart"/>
      <w:r w:rsidR="00EE15FF" w:rsidRPr="00EE15FF">
        <w:rPr>
          <w:rFonts w:ascii="Garamond" w:hAnsi="Garamond"/>
          <w:sz w:val="10"/>
          <w:szCs w:val="10"/>
        </w:rPr>
        <w:t>J.A</w:t>
      </w:r>
      <w:proofErr w:type="spellEnd"/>
      <w:r w:rsidR="00EE15FF" w:rsidRPr="00EE15FF">
        <w:rPr>
          <w:rFonts w:ascii="Garamond" w:hAnsi="Garamond"/>
          <w:sz w:val="10"/>
          <w:szCs w:val="10"/>
        </w:rPr>
        <w:t xml:space="preserve">. </w:t>
      </w:r>
      <w:proofErr w:type="spellStart"/>
      <w:r w:rsidR="00EE15FF" w:rsidRPr="00EE15FF">
        <w:rPr>
          <w:rFonts w:ascii="Garamond" w:hAnsi="Garamond"/>
          <w:sz w:val="10"/>
          <w:szCs w:val="10"/>
        </w:rPr>
        <w:t>Kuypers</w:t>
      </w:r>
      <w:proofErr w:type="spellEnd"/>
      <w:r w:rsidR="00EE15FF" w:rsidRPr="00EE15FF">
        <w:rPr>
          <w:rFonts w:ascii="Garamond" w:hAnsi="Garamond"/>
          <w:sz w:val="10"/>
          <w:szCs w:val="10"/>
        </w:rPr>
        <w:t xml:space="preserve"> (Ed.), The Art of Rhetorical Criticism. Boston: </w:t>
      </w:r>
      <w:proofErr w:type="spellStart"/>
      <w:r w:rsidR="00EE15FF" w:rsidRPr="00EE15FF">
        <w:rPr>
          <w:rFonts w:ascii="Garamond" w:hAnsi="Garamond"/>
          <w:sz w:val="10"/>
          <w:szCs w:val="10"/>
        </w:rPr>
        <w:t>Allyn</w:t>
      </w:r>
      <w:proofErr w:type="spellEnd"/>
      <w:r w:rsidR="00EE15FF" w:rsidRPr="00EE15FF">
        <w:rPr>
          <w:rFonts w:ascii="Garamond" w:hAnsi="Garamond"/>
          <w:sz w:val="10"/>
          <w:szCs w:val="10"/>
        </w:rPr>
        <w:t xml:space="preserve"> and Bacon. Page 138.</w:t>
      </w:r>
    </w:p>
    <w:p w14:paraId="4CB68C85" w14:textId="77777777" w:rsidR="00EE15FF" w:rsidRPr="00EE15FF" w:rsidRDefault="00EE15FF" w:rsidP="00EE15FF">
      <w:pPr>
        <w:spacing w:line="360" w:lineRule="auto"/>
        <w:jc w:val="both"/>
        <w:rPr>
          <w:rFonts w:ascii="Garamond" w:hAnsi="Garamond"/>
          <w:sz w:val="10"/>
          <w:szCs w:val="10"/>
        </w:rPr>
      </w:pPr>
    </w:p>
    <w:p w14:paraId="78708303" w14:textId="64517F5F" w:rsidR="009171C8" w:rsidRPr="00EE15FF" w:rsidRDefault="00054985" w:rsidP="00EE15FF">
      <w:pPr>
        <w:spacing w:line="360" w:lineRule="auto"/>
        <w:jc w:val="both"/>
        <w:rPr>
          <w:rFonts w:ascii="Garamond" w:hAnsi="Garamond"/>
          <w:sz w:val="24"/>
        </w:rPr>
      </w:pPr>
      <w:r>
        <w:rPr>
          <w:rFonts w:ascii="Garamond" w:hAnsi="Garamond"/>
          <w:sz w:val="24"/>
        </w:rPr>
        <w:t xml:space="preserve">Thus, the advocacy of the 1AC insists that we listen to the stories of individuals, like </w:t>
      </w:r>
      <w:proofErr w:type="spellStart"/>
      <w:r>
        <w:rPr>
          <w:rFonts w:ascii="Garamond" w:hAnsi="Garamond"/>
          <w:sz w:val="24"/>
        </w:rPr>
        <w:t>Sahr</w:t>
      </w:r>
      <w:proofErr w:type="spellEnd"/>
      <w:r>
        <w:rPr>
          <w:rFonts w:ascii="Garamond" w:hAnsi="Garamond"/>
          <w:sz w:val="24"/>
        </w:rPr>
        <w:t xml:space="preserve"> Amara, in order to better understand why and how certain cruelties are occurring.  My opponents strategy, be it theory or </w:t>
      </w:r>
      <w:r w:rsidR="002E4752">
        <w:rPr>
          <w:rFonts w:ascii="Garamond" w:hAnsi="Garamond"/>
          <w:sz w:val="24"/>
        </w:rPr>
        <w:t>a disad</w:t>
      </w:r>
      <w:r>
        <w:rPr>
          <w:rFonts w:ascii="Garamond" w:hAnsi="Garamond"/>
          <w:sz w:val="24"/>
        </w:rPr>
        <w:t xml:space="preserve">, ought to be rejected on face because it merely furthers this abhorrent system. Thus, because the struggles of diamond miners are those that should be faced by no human being, I affirm.  </w:t>
      </w:r>
    </w:p>
    <w:p w14:paraId="4EA1E68E" w14:textId="52B15757" w:rsidR="009171C8" w:rsidRDefault="009171C8" w:rsidP="00EE15FF">
      <w:pPr>
        <w:spacing w:line="360" w:lineRule="auto"/>
        <w:jc w:val="both"/>
        <w:rPr>
          <w:rFonts w:ascii="Garamond" w:hAnsi="Garamond"/>
          <w:sz w:val="24"/>
        </w:rPr>
      </w:pPr>
    </w:p>
    <w:p w14:paraId="6722C9D4" w14:textId="77777777" w:rsidR="002A1EC0" w:rsidRDefault="002A1EC0" w:rsidP="00EE15FF">
      <w:pPr>
        <w:spacing w:line="360" w:lineRule="auto"/>
        <w:jc w:val="both"/>
        <w:rPr>
          <w:rFonts w:ascii="Garamond" w:hAnsi="Garamond"/>
          <w:sz w:val="24"/>
        </w:rPr>
      </w:pPr>
    </w:p>
    <w:p w14:paraId="3CA5B05E" w14:textId="3B6BE4A2" w:rsidR="002A1EC0" w:rsidRDefault="002A1EC0">
      <w:pPr>
        <w:rPr>
          <w:rFonts w:ascii="Garamond" w:hAnsi="Garamond"/>
          <w:sz w:val="24"/>
        </w:rPr>
      </w:pPr>
      <w:r>
        <w:rPr>
          <w:rFonts w:ascii="Garamond" w:hAnsi="Garamond"/>
          <w:sz w:val="24"/>
        </w:rPr>
        <w:br w:type="page"/>
      </w:r>
    </w:p>
    <w:p w14:paraId="352EF691" w14:textId="65B5D8BD" w:rsidR="002A1EC0" w:rsidRPr="002A1EC0" w:rsidRDefault="002A1EC0" w:rsidP="002A1EC0">
      <w:pPr>
        <w:pStyle w:val="Heading2"/>
        <w:pBdr>
          <w:top w:val="single" w:sz="18" w:space="1" w:color="auto"/>
          <w:left w:val="single" w:sz="18" w:space="4" w:color="auto"/>
          <w:bottom w:val="single" w:sz="18" w:space="1" w:color="auto"/>
          <w:right w:val="single" w:sz="18" w:space="4" w:color="auto"/>
        </w:pBdr>
        <w:spacing w:line="360" w:lineRule="auto"/>
        <w:rPr>
          <w:rFonts w:ascii="Garamond" w:hAnsi="Garamond"/>
          <w:sz w:val="24"/>
          <w:szCs w:val="24"/>
          <w:u w:val="none"/>
        </w:rPr>
      </w:pPr>
      <w:r w:rsidRPr="002A1EC0">
        <w:rPr>
          <w:rFonts w:ascii="Garamond" w:hAnsi="Garamond"/>
          <w:sz w:val="24"/>
          <w:szCs w:val="24"/>
          <w:u w:val="none"/>
        </w:rPr>
        <w:t>Extensions</w:t>
      </w:r>
    </w:p>
    <w:p w14:paraId="110E6A51" w14:textId="77777777" w:rsidR="00C66E18" w:rsidRPr="002A1EC0" w:rsidRDefault="00C66E18" w:rsidP="002A1EC0">
      <w:pPr>
        <w:spacing w:line="360" w:lineRule="auto"/>
        <w:jc w:val="both"/>
        <w:rPr>
          <w:rFonts w:ascii="Garamond" w:hAnsi="Garamond"/>
          <w:sz w:val="10"/>
          <w:szCs w:val="10"/>
        </w:rPr>
      </w:pPr>
    </w:p>
    <w:p w14:paraId="2E1BD776" w14:textId="63455B96" w:rsidR="00DA44CD" w:rsidRDefault="002A1EC0" w:rsidP="002A1EC0">
      <w:pPr>
        <w:spacing w:line="360" w:lineRule="auto"/>
        <w:jc w:val="both"/>
        <w:rPr>
          <w:rFonts w:ascii="Garamond" w:hAnsi="Garamond"/>
          <w:b/>
          <w:sz w:val="24"/>
        </w:rPr>
      </w:pPr>
      <w:r>
        <w:rPr>
          <w:rFonts w:ascii="Garamond" w:hAnsi="Garamond"/>
          <w:b/>
          <w:sz w:val="24"/>
        </w:rPr>
        <w:t>Narrative Section:</w:t>
      </w:r>
    </w:p>
    <w:p w14:paraId="7926DEFC" w14:textId="77777777" w:rsidR="002A1EC0" w:rsidRPr="002A1EC0" w:rsidRDefault="002A1EC0" w:rsidP="002A1EC0">
      <w:pPr>
        <w:spacing w:line="360" w:lineRule="auto"/>
        <w:jc w:val="both"/>
        <w:rPr>
          <w:rFonts w:ascii="Garamond" w:hAnsi="Garamond"/>
          <w:sz w:val="10"/>
          <w:szCs w:val="10"/>
        </w:rPr>
      </w:pPr>
    </w:p>
    <w:p w14:paraId="76D77503" w14:textId="71758EBB" w:rsidR="002A1EC0" w:rsidRDefault="00B0179B" w:rsidP="002A1EC0">
      <w:pPr>
        <w:spacing w:line="360" w:lineRule="auto"/>
        <w:jc w:val="both"/>
        <w:rPr>
          <w:rFonts w:ascii="Garamond" w:hAnsi="Garamond"/>
          <w:sz w:val="24"/>
        </w:rPr>
      </w:pPr>
      <w:r>
        <w:rPr>
          <w:rFonts w:ascii="Garamond" w:hAnsi="Garamond"/>
          <w:sz w:val="24"/>
        </w:rPr>
        <w:t xml:space="preserve">Extend the narrative of </w:t>
      </w:r>
      <w:proofErr w:type="spellStart"/>
      <w:r>
        <w:rPr>
          <w:rFonts w:ascii="Garamond" w:hAnsi="Garamond"/>
          <w:sz w:val="24"/>
        </w:rPr>
        <w:t>Taline</w:t>
      </w:r>
      <w:proofErr w:type="spellEnd"/>
      <w:r>
        <w:rPr>
          <w:rFonts w:ascii="Garamond" w:hAnsi="Garamond"/>
          <w:sz w:val="24"/>
        </w:rPr>
        <w:t xml:space="preserve"> </w:t>
      </w:r>
      <w:proofErr w:type="spellStart"/>
      <w:r>
        <w:rPr>
          <w:rFonts w:ascii="Garamond" w:hAnsi="Garamond"/>
          <w:b/>
          <w:sz w:val="24"/>
        </w:rPr>
        <w:t>Khansa</w:t>
      </w:r>
      <w:proofErr w:type="spellEnd"/>
      <w:r>
        <w:rPr>
          <w:rFonts w:ascii="Garamond" w:hAnsi="Garamond"/>
          <w:sz w:val="24"/>
        </w:rPr>
        <w:t xml:space="preserve"> who describes living conditions in the mining town of </w:t>
      </w:r>
      <w:proofErr w:type="spellStart"/>
      <w:r>
        <w:rPr>
          <w:rFonts w:ascii="Garamond" w:hAnsi="Garamond"/>
          <w:sz w:val="24"/>
        </w:rPr>
        <w:t>Kono</w:t>
      </w:r>
      <w:proofErr w:type="spellEnd"/>
      <w:r>
        <w:rPr>
          <w:rFonts w:ascii="Garamond" w:hAnsi="Garamond"/>
          <w:sz w:val="24"/>
        </w:rPr>
        <w:t xml:space="preserve"> in Sierra Leone by illustrating the lack of sanitation, consistent electricity, and environmental degradation.  Diamond mining has not only ruined the environment, but the lives of residents forcing them to move and watch their homes be destroyed by the industry.  Ignorance is not bliss and as a third party we must recognize how we unknowingly encourage these abusive practices.  </w:t>
      </w:r>
    </w:p>
    <w:p w14:paraId="3AFBCD94" w14:textId="77777777" w:rsidR="00C32CAA" w:rsidRPr="00C32CAA" w:rsidRDefault="00C32CAA" w:rsidP="002A1EC0">
      <w:pPr>
        <w:spacing w:line="360" w:lineRule="auto"/>
        <w:jc w:val="both"/>
        <w:rPr>
          <w:rFonts w:ascii="Garamond" w:hAnsi="Garamond"/>
          <w:sz w:val="10"/>
          <w:szCs w:val="10"/>
        </w:rPr>
      </w:pPr>
    </w:p>
    <w:p w14:paraId="690A8001" w14:textId="322F39C3" w:rsidR="00C32CAA" w:rsidRDefault="00C32CAA" w:rsidP="002A1EC0">
      <w:pPr>
        <w:spacing w:line="360" w:lineRule="auto"/>
        <w:jc w:val="both"/>
        <w:rPr>
          <w:rFonts w:ascii="Garamond" w:hAnsi="Garamond"/>
          <w:sz w:val="24"/>
        </w:rPr>
      </w:pPr>
      <w:r>
        <w:rPr>
          <w:rFonts w:ascii="Garamond" w:hAnsi="Garamond"/>
          <w:sz w:val="24"/>
        </w:rPr>
        <w:t xml:space="preserve">Extend the story of </w:t>
      </w:r>
      <w:proofErr w:type="spellStart"/>
      <w:r>
        <w:rPr>
          <w:rFonts w:ascii="Garamond" w:hAnsi="Garamond"/>
          <w:sz w:val="24"/>
        </w:rPr>
        <w:t>Sahr</w:t>
      </w:r>
      <w:proofErr w:type="spellEnd"/>
      <w:r>
        <w:rPr>
          <w:rFonts w:ascii="Garamond" w:hAnsi="Garamond"/>
          <w:sz w:val="24"/>
        </w:rPr>
        <w:t xml:space="preserve"> Amara as told by Vivienne </w:t>
      </w:r>
      <w:r>
        <w:rPr>
          <w:rFonts w:ascii="Garamond" w:hAnsi="Garamond"/>
          <w:b/>
          <w:sz w:val="24"/>
        </w:rPr>
        <w:t>Walt</w:t>
      </w:r>
      <w:r>
        <w:rPr>
          <w:rFonts w:ascii="Garamond" w:hAnsi="Garamond"/>
          <w:sz w:val="24"/>
        </w:rPr>
        <w:t xml:space="preserve"> who describes </w:t>
      </w:r>
      <w:proofErr w:type="spellStart"/>
      <w:r>
        <w:rPr>
          <w:rFonts w:ascii="Garamond" w:hAnsi="Garamond"/>
          <w:sz w:val="24"/>
        </w:rPr>
        <w:t>Sahr’s</w:t>
      </w:r>
      <w:proofErr w:type="spellEnd"/>
      <w:r>
        <w:rPr>
          <w:rFonts w:ascii="Garamond" w:hAnsi="Garamond"/>
          <w:sz w:val="24"/>
        </w:rPr>
        <w:t xml:space="preserve"> seemingly endless work day, brutal working conditions, pi</w:t>
      </w:r>
      <w:r w:rsidR="0072590F">
        <w:rPr>
          <w:rFonts w:ascii="Garamond" w:hAnsi="Garamond"/>
          <w:sz w:val="24"/>
        </w:rPr>
        <w:t>tiful pay, and hopeless future.</w:t>
      </w:r>
      <w:r>
        <w:rPr>
          <w:rFonts w:ascii="Garamond" w:hAnsi="Garamond"/>
          <w:sz w:val="24"/>
        </w:rPr>
        <w:t xml:space="preserve"> </w:t>
      </w:r>
      <w:r w:rsidR="0072590F">
        <w:rPr>
          <w:rFonts w:ascii="Garamond" w:hAnsi="Garamond"/>
          <w:sz w:val="24"/>
        </w:rPr>
        <w:t xml:space="preserve">This tragic story, however, is not unique to </w:t>
      </w:r>
      <w:proofErr w:type="spellStart"/>
      <w:r w:rsidR="0072590F">
        <w:rPr>
          <w:rFonts w:ascii="Garamond" w:hAnsi="Garamond"/>
          <w:sz w:val="24"/>
        </w:rPr>
        <w:t>Sahr</w:t>
      </w:r>
      <w:proofErr w:type="spellEnd"/>
      <w:r w:rsidR="0072590F">
        <w:rPr>
          <w:rFonts w:ascii="Garamond" w:hAnsi="Garamond"/>
          <w:sz w:val="24"/>
        </w:rPr>
        <w:t>.  The attempts to regulate the industry to prevent abuse have empirically failed, and the diamond trade has destroye</w:t>
      </w:r>
      <w:r w:rsidR="002A35E7">
        <w:rPr>
          <w:rFonts w:ascii="Garamond" w:hAnsi="Garamond"/>
          <w:sz w:val="24"/>
        </w:rPr>
        <w:t>d the entirety of Sierra Leone.</w:t>
      </w:r>
      <w:r w:rsidR="0072590F">
        <w:rPr>
          <w:rFonts w:ascii="Garamond" w:hAnsi="Garamond"/>
          <w:sz w:val="24"/>
        </w:rPr>
        <w:t xml:space="preserve"> </w:t>
      </w:r>
      <w:r w:rsidR="002A35E7">
        <w:rPr>
          <w:rFonts w:ascii="Garamond" w:hAnsi="Garamond"/>
          <w:sz w:val="24"/>
        </w:rPr>
        <w:t xml:space="preserve">Despite my position of privilege in the West I am using the debate space to speak not for </w:t>
      </w:r>
      <w:proofErr w:type="spellStart"/>
      <w:r w:rsidR="002A35E7">
        <w:rPr>
          <w:rFonts w:ascii="Garamond" w:hAnsi="Garamond"/>
          <w:sz w:val="24"/>
        </w:rPr>
        <w:t>Sahr</w:t>
      </w:r>
      <w:proofErr w:type="spellEnd"/>
      <w:r w:rsidR="002A35E7">
        <w:rPr>
          <w:rFonts w:ascii="Garamond" w:hAnsi="Garamond"/>
          <w:sz w:val="24"/>
        </w:rPr>
        <w:t xml:space="preserve">, but on his behalf in the hope that he can have a voice where he previously had none.  </w:t>
      </w:r>
    </w:p>
    <w:p w14:paraId="0F115841" w14:textId="77777777" w:rsidR="001020B2" w:rsidRPr="001020B2" w:rsidRDefault="001020B2" w:rsidP="002A1EC0">
      <w:pPr>
        <w:spacing w:line="360" w:lineRule="auto"/>
        <w:jc w:val="both"/>
        <w:rPr>
          <w:rFonts w:ascii="Garamond" w:hAnsi="Garamond"/>
          <w:sz w:val="10"/>
          <w:szCs w:val="10"/>
        </w:rPr>
      </w:pPr>
    </w:p>
    <w:p w14:paraId="27737754" w14:textId="2B254C76" w:rsidR="001020B2" w:rsidRPr="00B53773" w:rsidRDefault="00B53773" w:rsidP="002A1EC0">
      <w:pPr>
        <w:spacing w:line="360" w:lineRule="auto"/>
        <w:jc w:val="both"/>
        <w:rPr>
          <w:rFonts w:ascii="Garamond" w:hAnsi="Garamond"/>
          <w:sz w:val="24"/>
        </w:rPr>
      </w:pPr>
      <w:r>
        <w:rPr>
          <w:rFonts w:ascii="Garamond" w:hAnsi="Garamond"/>
          <w:sz w:val="24"/>
        </w:rPr>
        <w:t xml:space="preserve">Extend the advocacy of the 1AC that developing countries should cease the operation of all diamond industries and place an embargo on trade and the </w:t>
      </w:r>
      <w:proofErr w:type="spellStart"/>
      <w:r>
        <w:rPr>
          <w:rFonts w:ascii="Garamond" w:hAnsi="Garamond"/>
          <w:b/>
          <w:sz w:val="24"/>
        </w:rPr>
        <w:t>ASC</w:t>
      </w:r>
      <w:proofErr w:type="spellEnd"/>
      <w:r>
        <w:rPr>
          <w:rFonts w:ascii="Garamond" w:hAnsi="Garamond"/>
          <w:sz w:val="24"/>
        </w:rPr>
        <w:t xml:space="preserve"> evidence, which explains that while a post-fiat implement of this advocacy doesn’t actually end abuses, it is the starting point for a necessary discussion. Through discussing the horrors of the industry we can better understand how we contribute to the tragedy.  We shouldn’t let our lack of implementable solutions right now get in the way of a productive and educational discussion regarding the diamond trade.  </w:t>
      </w:r>
    </w:p>
    <w:p w14:paraId="16A3F59E" w14:textId="7BD787E6" w:rsidR="00BB7F85" w:rsidRPr="008C04CA" w:rsidRDefault="00BB7F85" w:rsidP="002A1EC0">
      <w:pPr>
        <w:spacing w:line="360" w:lineRule="auto"/>
        <w:jc w:val="both"/>
        <w:rPr>
          <w:rFonts w:ascii="Garamond" w:hAnsi="Garamond"/>
          <w:sz w:val="10"/>
          <w:szCs w:val="10"/>
        </w:rPr>
      </w:pPr>
    </w:p>
    <w:p w14:paraId="27F77A4F" w14:textId="58D1BF78" w:rsidR="000F6370" w:rsidRDefault="008C04CA" w:rsidP="002A1EC0">
      <w:pPr>
        <w:spacing w:line="360" w:lineRule="auto"/>
        <w:jc w:val="both"/>
        <w:rPr>
          <w:rFonts w:ascii="Garamond" w:hAnsi="Garamond"/>
          <w:b/>
          <w:sz w:val="24"/>
        </w:rPr>
      </w:pPr>
      <w:r>
        <w:rPr>
          <w:rFonts w:ascii="Garamond" w:hAnsi="Garamond"/>
          <w:b/>
          <w:sz w:val="24"/>
        </w:rPr>
        <w:t>Framework Section:</w:t>
      </w:r>
    </w:p>
    <w:p w14:paraId="1CB7F8D5" w14:textId="77777777" w:rsidR="008C04CA" w:rsidRPr="008C04CA" w:rsidRDefault="008C04CA" w:rsidP="002A1EC0">
      <w:pPr>
        <w:spacing w:line="360" w:lineRule="auto"/>
        <w:jc w:val="both"/>
        <w:rPr>
          <w:rFonts w:ascii="Garamond" w:hAnsi="Garamond"/>
          <w:sz w:val="10"/>
          <w:szCs w:val="10"/>
        </w:rPr>
      </w:pPr>
    </w:p>
    <w:p w14:paraId="5A94E23C" w14:textId="1EA41F76" w:rsidR="008C04CA" w:rsidRPr="001E3034" w:rsidRDefault="001E3034" w:rsidP="002A1EC0">
      <w:pPr>
        <w:spacing w:line="360" w:lineRule="auto"/>
        <w:jc w:val="both"/>
        <w:rPr>
          <w:rFonts w:ascii="Garamond" w:hAnsi="Garamond"/>
          <w:sz w:val="24"/>
        </w:rPr>
      </w:pPr>
      <w:r>
        <w:rPr>
          <w:rFonts w:ascii="Garamond" w:hAnsi="Garamond"/>
          <w:sz w:val="24"/>
        </w:rPr>
        <w:t xml:space="preserve">Extend that the hardships of miners should not be trivialized; debate should be more than intellectual masturbation and absurd impact scenarios; this is the </w:t>
      </w:r>
      <w:r>
        <w:rPr>
          <w:rFonts w:ascii="Garamond" w:hAnsi="Garamond"/>
          <w:b/>
          <w:sz w:val="24"/>
        </w:rPr>
        <w:t>Mitchell</w:t>
      </w:r>
      <w:r>
        <w:rPr>
          <w:rFonts w:ascii="Garamond" w:hAnsi="Garamond"/>
          <w:sz w:val="24"/>
        </w:rPr>
        <w:t xml:space="preserve"> evidence. Debate itself can only be meaningful if we talk about the real lives the policies we are debating effect.  Debate needs to be more than the unrelenting pursuit of victory </w:t>
      </w:r>
      <w:r w:rsidR="00C10794">
        <w:rPr>
          <w:rFonts w:ascii="Garamond" w:hAnsi="Garamond"/>
          <w:sz w:val="24"/>
        </w:rPr>
        <w:t xml:space="preserve">where debaters spew technical discourse at incomprehensible speeds. When cultivating agency through narrative is seen as a goal of debate it’s purpose is extended beyond winning as debaters intervene to affect social change.  </w:t>
      </w:r>
    </w:p>
    <w:p w14:paraId="58D011F1" w14:textId="7551328C" w:rsidR="00BB7F85" w:rsidRPr="003359C3" w:rsidRDefault="00BB7F85" w:rsidP="002A1EC0">
      <w:pPr>
        <w:spacing w:line="360" w:lineRule="auto"/>
        <w:rPr>
          <w:rFonts w:ascii="Garamond" w:hAnsi="Garamond"/>
          <w:sz w:val="10"/>
          <w:szCs w:val="10"/>
        </w:rPr>
      </w:pPr>
    </w:p>
    <w:p w14:paraId="47F02B2B" w14:textId="2287E4C8" w:rsidR="003359C3" w:rsidRDefault="00067EAE" w:rsidP="00067EAE">
      <w:pPr>
        <w:spacing w:line="360" w:lineRule="auto"/>
        <w:jc w:val="both"/>
        <w:rPr>
          <w:rFonts w:ascii="Garamond" w:hAnsi="Garamond"/>
          <w:sz w:val="24"/>
        </w:rPr>
      </w:pPr>
      <w:r>
        <w:rPr>
          <w:rFonts w:ascii="Garamond" w:hAnsi="Garamond"/>
          <w:sz w:val="24"/>
        </w:rPr>
        <w:t xml:space="preserve">Extend that the role of the ballot is for the judge to play the role of the intellectual and </w:t>
      </w:r>
      <w:r>
        <w:rPr>
          <w:rFonts w:ascii="Garamond" w:hAnsi="Garamond"/>
          <w:b/>
          <w:sz w:val="24"/>
        </w:rPr>
        <w:t>Foucault</w:t>
      </w:r>
      <w:r>
        <w:rPr>
          <w:rFonts w:ascii="Garamond" w:hAnsi="Garamond"/>
          <w:sz w:val="24"/>
        </w:rPr>
        <w:t xml:space="preserve"> who explains that this is the paramount obligation of the intellectual because as an intellectual the judge has the ability to shape truth and the role it plays. This requires that one not only deconstruct old truths but ascertain the possibility of new ones; the ballot is uniquely key, as it has the power to determine which advocacy is endorsed in this round and beyond.  </w:t>
      </w:r>
    </w:p>
    <w:p w14:paraId="7F5D02A3" w14:textId="77777777" w:rsidR="00F84ABA" w:rsidRPr="00F84ABA" w:rsidRDefault="00F84ABA" w:rsidP="00067EAE">
      <w:pPr>
        <w:spacing w:line="360" w:lineRule="auto"/>
        <w:jc w:val="both"/>
        <w:rPr>
          <w:rFonts w:ascii="Garamond" w:hAnsi="Garamond"/>
          <w:sz w:val="10"/>
          <w:szCs w:val="10"/>
        </w:rPr>
      </w:pPr>
    </w:p>
    <w:p w14:paraId="2E3B17C2" w14:textId="01AFB2C9" w:rsidR="00F84ABA" w:rsidRPr="00F84ABA" w:rsidRDefault="00F84ABA" w:rsidP="00067EAE">
      <w:pPr>
        <w:spacing w:line="360" w:lineRule="auto"/>
        <w:jc w:val="both"/>
        <w:rPr>
          <w:rFonts w:ascii="Garamond" w:hAnsi="Garamond"/>
          <w:sz w:val="24"/>
        </w:rPr>
      </w:pPr>
      <w:r>
        <w:rPr>
          <w:rFonts w:ascii="Garamond" w:hAnsi="Garamond"/>
          <w:sz w:val="24"/>
        </w:rPr>
        <w:t xml:space="preserve">Extend </w:t>
      </w:r>
      <w:r>
        <w:rPr>
          <w:rFonts w:ascii="Garamond" w:hAnsi="Garamond"/>
          <w:b/>
          <w:sz w:val="24"/>
        </w:rPr>
        <w:t>Schlag</w:t>
      </w:r>
      <w:r>
        <w:rPr>
          <w:rFonts w:ascii="Garamond" w:hAnsi="Garamond"/>
          <w:sz w:val="24"/>
        </w:rPr>
        <w:t xml:space="preserve"> who explains that this is the most important role of the judge since if normative thought isn’t always critiqued it becomes self-righteous and therefore meaningless. Normative thought always cannot tell you what to do in any given scenario without first looking inward at it’s own problems. It silently and violently reproduces a routine that plagues thought by making it redundant and characterizes it with a lack of creativity.  </w:t>
      </w:r>
    </w:p>
    <w:p w14:paraId="457172A8" w14:textId="70D73B6D" w:rsidR="00BB7F85" w:rsidRPr="00EE15FF" w:rsidRDefault="00BB7F85" w:rsidP="002A1EC0">
      <w:pPr>
        <w:spacing w:line="360" w:lineRule="auto"/>
        <w:jc w:val="both"/>
        <w:rPr>
          <w:rFonts w:ascii="Garamond" w:hAnsi="Garamond"/>
          <w:sz w:val="24"/>
        </w:rPr>
      </w:pPr>
    </w:p>
    <w:p w14:paraId="13BA4C83" w14:textId="58DAB5D8" w:rsidR="009A524C" w:rsidRDefault="00750DB3" w:rsidP="002A1EC0">
      <w:pPr>
        <w:spacing w:line="360" w:lineRule="auto"/>
        <w:jc w:val="both"/>
        <w:rPr>
          <w:rFonts w:ascii="Garamond" w:hAnsi="Garamond"/>
          <w:sz w:val="24"/>
        </w:rPr>
      </w:pPr>
      <w:r>
        <w:rPr>
          <w:rFonts w:ascii="Garamond" w:hAnsi="Garamond"/>
          <w:sz w:val="24"/>
        </w:rPr>
        <w:t xml:space="preserve">Extend that the 1AC is not revolutionary, it is just accepting the inevitable conclusion that what we say matters with the </w:t>
      </w:r>
      <w:r>
        <w:rPr>
          <w:rFonts w:ascii="Garamond" w:hAnsi="Garamond"/>
          <w:b/>
          <w:sz w:val="24"/>
        </w:rPr>
        <w:t>Rowland</w:t>
      </w:r>
      <w:r>
        <w:rPr>
          <w:rFonts w:ascii="Garamond" w:hAnsi="Garamond"/>
          <w:sz w:val="24"/>
        </w:rPr>
        <w:t xml:space="preserve"> evidence who explains that the narrative is the best solution because it allows us to feel the other, and to put a face on the thousands of lives we talk about in everyday debate.  The narrative is the best mechanism for recreating and challenging truth because it allows us to identify and relate to an </w:t>
      </w:r>
      <w:r w:rsidR="00120924">
        <w:rPr>
          <w:rFonts w:ascii="Garamond" w:hAnsi="Garamond"/>
          <w:sz w:val="24"/>
        </w:rPr>
        <w:t xml:space="preserve">experience other than our own, and then understand how we contribute to the existence of that scenario.  </w:t>
      </w:r>
    </w:p>
    <w:p w14:paraId="3BD42C93" w14:textId="77777777" w:rsidR="000A5D9A" w:rsidRPr="000A5D9A" w:rsidRDefault="000A5D9A" w:rsidP="002A1EC0">
      <w:pPr>
        <w:spacing w:line="360" w:lineRule="auto"/>
        <w:jc w:val="both"/>
        <w:rPr>
          <w:rFonts w:ascii="Garamond" w:hAnsi="Garamond"/>
          <w:sz w:val="10"/>
          <w:szCs w:val="10"/>
        </w:rPr>
      </w:pPr>
    </w:p>
    <w:p w14:paraId="5CE2105D" w14:textId="77777777" w:rsidR="000A5D9A" w:rsidRDefault="000A5D9A" w:rsidP="002A1EC0">
      <w:pPr>
        <w:spacing w:line="360" w:lineRule="auto"/>
        <w:jc w:val="both"/>
        <w:rPr>
          <w:rFonts w:ascii="Garamond" w:hAnsi="Garamond"/>
          <w:b/>
          <w:sz w:val="24"/>
        </w:rPr>
      </w:pPr>
    </w:p>
    <w:p w14:paraId="32BF0CE2" w14:textId="77777777" w:rsidR="000A5D9A" w:rsidRPr="000A5D9A" w:rsidRDefault="000A5D9A" w:rsidP="002A1EC0">
      <w:pPr>
        <w:spacing w:line="360" w:lineRule="auto"/>
        <w:jc w:val="both"/>
        <w:rPr>
          <w:rFonts w:ascii="Garamond" w:hAnsi="Garamond"/>
          <w:b/>
          <w:sz w:val="24"/>
        </w:rPr>
      </w:pPr>
    </w:p>
    <w:p w14:paraId="55BED898" w14:textId="77777777" w:rsidR="000A5D9A" w:rsidRPr="00750DB3" w:rsidRDefault="000A5D9A" w:rsidP="002A1EC0">
      <w:pPr>
        <w:spacing w:line="360" w:lineRule="auto"/>
        <w:jc w:val="both"/>
        <w:rPr>
          <w:rFonts w:ascii="Garamond" w:hAnsi="Garamond"/>
          <w:sz w:val="24"/>
        </w:rPr>
      </w:pPr>
    </w:p>
    <w:p w14:paraId="6D15E90C" w14:textId="77777777" w:rsidR="009A524C" w:rsidRDefault="009A524C" w:rsidP="002A1EC0">
      <w:pPr>
        <w:spacing w:line="360" w:lineRule="auto"/>
        <w:jc w:val="both"/>
        <w:rPr>
          <w:rFonts w:ascii="Garamond" w:hAnsi="Garamond" w:cs="Times New Roman"/>
          <w:sz w:val="24"/>
        </w:rPr>
      </w:pPr>
    </w:p>
    <w:p w14:paraId="6AF6CA5C" w14:textId="77777777" w:rsidR="003E5E01" w:rsidRDefault="003E5E01" w:rsidP="002A1EC0">
      <w:pPr>
        <w:spacing w:line="360" w:lineRule="auto"/>
        <w:jc w:val="both"/>
        <w:rPr>
          <w:rFonts w:ascii="Garamond" w:hAnsi="Garamond" w:cs="Times New Roman"/>
          <w:sz w:val="24"/>
        </w:rPr>
      </w:pPr>
    </w:p>
    <w:p w14:paraId="18BE14EC" w14:textId="4F3571FB" w:rsidR="003E5E01" w:rsidRDefault="003E5E01">
      <w:pPr>
        <w:rPr>
          <w:rFonts w:ascii="Garamond" w:hAnsi="Garamond" w:cs="Times New Roman"/>
          <w:sz w:val="24"/>
        </w:rPr>
      </w:pPr>
      <w:r>
        <w:rPr>
          <w:rFonts w:ascii="Garamond" w:hAnsi="Garamond" w:cs="Times New Roman"/>
          <w:sz w:val="24"/>
        </w:rPr>
        <w:br w:type="page"/>
      </w:r>
    </w:p>
    <w:p w14:paraId="506298A1" w14:textId="10F02FF5" w:rsidR="003E5E01" w:rsidRPr="003E5E01" w:rsidRDefault="005E4A90" w:rsidP="003E5E01">
      <w:pPr>
        <w:pStyle w:val="Heading1"/>
        <w:spacing w:before="0" w:line="360" w:lineRule="auto"/>
        <w:rPr>
          <w:rFonts w:ascii="Garamond" w:hAnsi="Garamond"/>
          <w:sz w:val="24"/>
          <w:szCs w:val="24"/>
        </w:rPr>
      </w:pPr>
      <w:r>
        <w:rPr>
          <w:rFonts w:ascii="Garamond" w:hAnsi="Garamond"/>
          <w:sz w:val="24"/>
          <w:szCs w:val="24"/>
        </w:rPr>
        <w:t>PLUR with Earth</w:t>
      </w:r>
      <w:r w:rsidR="003E5E01">
        <w:rPr>
          <w:rFonts w:ascii="Garamond" w:hAnsi="Garamond"/>
          <w:sz w:val="24"/>
          <w:szCs w:val="24"/>
        </w:rPr>
        <w:t xml:space="preserve"> </w:t>
      </w:r>
      <w:r w:rsidR="003E5E01" w:rsidRPr="003E5E01">
        <w:rPr>
          <w:rFonts w:ascii="Garamond" w:hAnsi="Garamond"/>
          <w:sz w:val="24"/>
          <w:szCs w:val="24"/>
        </w:rPr>
        <w:t>1AC</w:t>
      </w:r>
    </w:p>
    <w:p w14:paraId="1667DC13" w14:textId="77777777" w:rsidR="003E5E01" w:rsidRPr="003E5E01" w:rsidRDefault="003E5E01" w:rsidP="002A1EC0">
      <w:pPr>
        <w:spacing w:line="360" w:lineRule="auto"/>
        <w:jc w:val="both"/>
        <w:rPr>
          <w:rFonts w:ascii="Garamond" w:hAnsi="Garamond" w:cs="Times New Roman"/>
          <w:sz w:val="10"/>
          <w:szCs w:val="10"/>
        </w:rPr>
      </w:pPr>
    </w:p>
    <w:p w14:paraId="7EEF1633" w14:textId="3F9EFD74" w:rsidR="008628ED" w:rsidRDefault="001C197E" w:rsidP="00745DB9">
      <w:pPr>
        <w:spacing w:line="360" w:lineRule="auto"/>
        <w:jc w:val="both"/>
        <w:rPr>
          <w:rFonts w:ascii="Garamond" w:hAnsi="Garamond" w:cs="Times New Roman"/>
          <w:sz w:val="24"/>
        </w:rPr>
      </w:pPr>
      <w:r>
        <w:rPr>
          <w:rFonts w:ascii="Garamond" w:hAnsi="Garamond" w:cs="Times New Roman"/>
          <w:sz w:val="24"/>
        </w:rPr>
        <w:t xml:space="preserve">Part 1 is the </w:t>
      </w:r>
      <w:r w:rsidR="00745DB9">
        <w:rPr>
          <w:rFonts w:ascii="Garamond" w:hAnsi="Garamond" w:cs="Times New Roman"/>
          <w:sz w:val="24"/>
        </w:rPr>
        <w:t>Confrontation</w:t>
      </w:r>
      <w:r>
        <w:rPr>
          <w:rFonts w:ascii="Garamond" w:hAnsi="Garamond" w:cs="Times New Roman"/>
          <w:sz w:val="24"/>
        </w:rPr>
        <w:t xml:space="preserve">. </w:t>
      </w:r>
      <w:r w:rsidR="006B059D">
        <w:rPr>
          <w:rFonts w:ascii="Garamond" w:hAnsi="Garamond" w:cs="Times New Roman"/>
          <w:sz w:val="24"/>
        </w:rPr>
        <w:t xml:space="preserve">A </w:t>
      </w:r>
      <w:r w:rsidR="00E07AE4">
        <w:rPr>
          <w:rFonts w:ascii="Garamond" w:hAnsi="Garamond" w:cs="Times New Roman"/>
          <w:sz w:val="24"/>
        </w:rPr>
        <w:t>critical</w:t>
      </w:r>
      <w:r w:rsidR="006B059D">
        <w:rPr>
          <w:rFonts w:ascii="Garamond" w:hAnsi="Garamond" w:cs="Times New Roman"/>
          <w:sz w:val="24"/>
        </w:rPr>
        <w:t xml:space="preserve"> genealogy of Western metaphysics reveals an insidious dualism between the human and the non-human that </w:t>
      </w:r>
      <w:r w:rsidR="00E07AE4">
        <w:rPr>
          <w:rFonts w:ascii="Garamond" w:hAnsi="Garamond" w:cs="Times New Roman"/>
          <w:sz w:val="24"/>
        </w:rPr>
        <w:t xml:space="preserve">oppressively </w:t>
      </w:r>
      <w:r w:rsidR="006B059D">
        <w:rPr>
          <w:rFonts w:ascii="Garamond" w:hAnsi="Garamond" w:cs="Times New Roman"/>
          <w:sz w:val="24"/>
        </w:rPr>
        <w:t>privile</w:t>
      </w:r>
      <w:r w:rsidR="00E07AE4">
        <w:rPr>
          <w:rFonts w:ascii="Garamond" w:hAnsi="Garamond" w:cs="Times New Roman"/>
          <w:sz w:val="24"/>
        </w:rPr>
        <w:t>ges the viewpoint of the human that justified and facilitated the domination of al</w:t>
      </w:r>
      <w:r>
        <w:rPr>
          <w:rFonts w:ascii="Garamond" w:hAnsi="Garamond" w:cs="Times New Roman"/>
          <w:sz w:val="24"/>
        </w:rPr>
        <w:t>l that is considered non-human.</w:t>
      </w:r>
      <w:r w:rsidR="00E07AE4">
        <w:rPr>
          <w:rFonts w:ascii="Garamond" w:hAnsi="Garamond" w:cs="Times New Roman"/>
          <w:sz w:val="24"/>
        </w:rPr>
        <w:t xml:space="preserve"> This reckless transcendence from nature has led </w:t>
      </w:r>
      <w:r>
        <w:rPr>
          <w:rFonts w:ascii="Garamond" w:hAnsi="Garamond" w:cs="Times New Roman"/>
          <w:sz w:val="24"/>
        </w:rPr>
        <w:t>humanity</w:t>
      </w:r>
      <w:r w:rsidR="00E07AE4">
        <w:rPr>
          <w:rFonts w:ascii="Garamond" w:hAnsi="Garamond" w:cs="Times New Roman"/>
          <w:sz w:val="24"/>
        </w:rPr>
        <w:t xml:space="preserve"> to </w:t>
      </w:r>
      <w:r>
        <w:rPr>
          <w:rFonts w:ascii="Garamond" w:hAnsi="Garamond" w:cs="Times New Roman"/>
          <w:sz w:val="24"/>
        </w:rPr>
        <w:t>create</w:t>
      </w:r>
      <w:r w:rsidR="008E2FA5">
        <w:rPr>
          <w:rFonts w:ascii="Garamond" w:hAnsi="Garamond" w:cs="Times New Roman"/>
          <w:sz w:val="24"/>
        </w:rPr>
        <w:t xml:space="preserve"> a “myth of progress,” which even further</w:t>
      </w:r>
      <w:r>
        <w:rPr>
          <w:rFonts w:ascii="Garamond" w:hAnsi="Garamond" w:cs="Times New Roman"/>
          <w:sz w:val="24"/>
        </w:rPr>
        <w:t xml:space="preserve"> separates humans from nature.</w:t>
      </w:r>
      <w:r w:rsidR="00E07AE4">
        <w:rPr>
          <w:rFonts w:ascii="Garamond" w:hAnsi="Garamond" w:cs="Times New Roman"/>
          <w:sz w:val="24"/>
        </w:rPr>
        <w:t xml:space="preserve"> </w:t>
      </w:r>
      <w:r w:rsidR="008E2FA5">
        <w:rPr>
          <w:rFonts w:ascii="Garamond" w:hAnsi="Garamond" w:cs="Times New Roman"/>
          <w:sz w:val="24"/>
        </w:rPr>
        <w:t xml:space="preserve">This neglect of nature, however, will come back and haunt us and threaten all of humanity.  </w:t>
      </w:r>
      <w:r w:rsidR="008E2FA5" w:rsidRPr="008E2FA5">
        <w:rPr>
          <w:rFonts w:ascii="Garamond" w:hAnsi="Garamond" w:cs="Times New Roman"/>
          <w:b/>
          <w:sz w:val="24"/>
        </w:rPr>
        <w:t>Kingsworth and Hine</w:t>
      </w:r>
      <w:r w:rsidR="00410C03">
        <w:rPr>
          <w:rStyle w:val="FootnoteReference"/>
          <w:rFonts w:ascii="Garamond" w:hAnsi="Garamond" w:cs="Times New Roman"/>
          <w:b/>
          <w:sz w:val="24"/>
        </w:rPr>
        <w:footnoteReference w:id="1"/>
      </w:r>
      <w:r w:rsidR="008E2FA5">
        <w:rPr>
          <w:rFonts w:ascii="Garamond" w:hAnsi="Garamond" w:cs="Times New Roman"/>
          <w:sz w:val="24"/>
        </w:rPr>
        <w:t xml:space="preserve"> explain,</w:t>
      </w:r>
    </w:p>
    <w:p w14:paraId="6F1E857D" w14:textId="77777777" w:rsidR="008E2FA5" w:rsidRPr="008E2FA5" w:rsidRDefault="008E2FA5" w:rsidP="00E07AE4">
      <w:pPr>
        <w:spacing w:line="360" w:lineRule="auto"/>
        <w:jc w:val="both"/>
        <w:rPr>
          <w:rFonts w:ascii="Garamond" w:hAnsi="Garamond" w:cs="Times New Roman"/>
          <w:sz w:val="10"/>
          <w:szCs w:val="10"/>
        </w:rPr>
      </w:pPr>
    </w:p>
    <w:p w14:paraId="2314CA89" w14:textId="6F8DB33E" w:rsidR="008E2FA5" w:rsidRPr="008E2FA5" w:rsidRDefault="008E2FA5" w:rsidP="008E2FA5">
      <w:pPr>
        <w:spacing w:line="360" w:lineRule="auto"/>
        <w:jc w:val="both"/>
        <w:rPr>
          <w:rFonts w:ascii="Garamond" w:hAnsi="Garamond" w:cs="Times New Roman"/>
          <w:sz w:val="24"/>
        </w:rPr>
      </w:pPr>
      <w:r w:rsidRPr="00410C03">
        <w:rPr>
          <w:rFonts w:ascii="Garamond" w:hAnsi="Garamond" w:cs="Times New Roman"/>
          <w:sz w:val="10"/>
          <w:szCs w:val="10"/>
        </w:rPr>
        <w:t xml:space="preserve">Bertrand Russell caught this vein in Conrad’s worldview, suggesting that the novelist ‘thought of </w:t>
      </w:r>
      <w:proofErr w:type="spellStart"/>
      <w:r w:rsidRPr="00410C03">
        <w:rPr>
          <w:rFonts w:ascii="Garamond" w:hAnsi="Garamond" w:cs="Times New Roman"/>
          <w:sz w:val="10"/>
          <w:szCs w:val="10"/>
        </w:rPr>
        <w:t>civilised</w:t>
      </w:r>
      <w:proofErr w:type="spellEnd"/>
      <w:r w:rsidRPr="00410C03">
        <w:rPr>
          <w:rFonts w:ascii="Garamond" w:hAnsi="Garamond" w:cs="Times New Roman"/>
          <w:sz w:val="10"/>
          <w:szCs w:val="10"/>
        </w:rPr>
        <w:t xml:space="preserve"> and morally tolerable human life as a dangerous walk on a thin crust of barely cooled lava which at any moment might break and let the unwary sink into fiery depths.’ What both Russell and Conrad were getting at was a simple fact which any historian could confirm:</w:t>
      </w:r>
      <w:r w:rsidRPr="008E2FA5">
        <w:rPr>
          <w:rFonts w:ascii="Garamond" w:hAnsi="Garamond" w:cs="Times New Roman"/>
          <w:sz w:val="24"/>
        </w:rPr>
        <w:t xml:space="preserve"> </w:t>
      </w:r>
      <w:r w:rsidRPr="00E9773D">
        <w:rPr>
          <w:rFonts w:ascii="Garamond" w:hAnsi="Garamond" w:cs="Times New Roman"/>
          <w:b/>
          <w:sz w:val="24"/>
          <w:highlight w:val="cyan"/>
          <w:u w:val="single"/>
        </w:rPr>
        <w:t>[</w:t>
      </w:r>
      <w:proofErr w:type="gramStart"/>
      <w:r w:rsidRPr="00E9773D">
        <w:rPr>
          <w:rFonts w:ascii="Garamond" w:hAnsi="Garamond" w:cs="Times New Roman"/>
          <w:b/>
          <w:sz w:val="24"/>
          <w:highlight w:val="cyan"/>
          <w:u w:val="single"/>
        </w:rPr>
        <w:t>H]</w:t>
      </w:r>
      <w:proofErr w:type="spellStart"/>
      <w:r w:rsidRPr="00E9773D">
        <w:rPr>
          <w:rFonts w:ascii="Garamond" w:hAnsi="Garamond" w:cs="Times New Roman"/>
          <w:b/>
          <w:sz w:val="24"/>
          <w:highlight w:val="cyan"/>
          <w:u w:val="single"/>
        </w:rPr>
        <w:t>uman</w:t>
      </w:r>
      <w:proofErr w:type="spellEnd"/>
      <w:proofErr w:type="gramEnd"/>
      <w:r w:rsidRPr="00E9773D">
        <w:rPr>
          <w:rFonts w:ascii="Garamond" w:hAnsi="Garamond" w:cs="Times New Roman"/>
          <w:b/>
          <w:sz w:val="24"/>
          <w:highlight w:val="cyan"/>
          <w:u w:val="single"/>
        </w:rPr>
        <w:t xml:space="preserve"> civilisation is a</w:t>
      </w:r>
      <w:r w:rsidRPr="00410C03">
        <w:rPr>
          <w:rFonts w:ascii="Garamond" w:hAnsi="Garamond" w:cs="Times New Roman"/>
          <w:sz w:val="10"/>
          <w:szCs w:val="10"/>
        </w:rPr>
        <w:t>n</w:t>
      </w:r>
      <w:r w:rsidRPr="008E2FA5">
        <w:rPr>
          <w:rFonts w:ascii="Garamond" w:hAnsi="Garamond" w:cs="Times New Roman"/>
          <w:sz w:val="24"/>
        </w:rPr>
        <w:t xml:space="preserve"> </w:t>
      </w:r>
      <w:r w:rsidRPr="00410C03">
        <w:rPr>
          <w:rFonts w:ascii="Garamond" w:hAnsi="Garamond" w:cs="Times New Roman"/>
          <w:sz w:val="10"/>
          <w:szCs w:val="10"/>
        </w:rPr>
        <w:t>intensely</w:t>
      </w:r>
      <w:r w:rsidRPr="008E2FA5">
        <w:rPr>
          <w:rFonts w:ascii="Garamond" w:hAnsi="Garamond" w:cs="Times New Roman"/>
          <w:sz w:val="24"/>
        </w:rPr>
        <w:t xml:space="preserve"> </w:t>
      </w:r>
      <w:r w:rsidRPr="00E9773D">
        <w:rPr>
          <w:rFonts w:ascii="Garamond" w:hAnsi="Garamond" w:cs="Times New Roman"/>
          <w:b/>
          <w:sz w:val="24"/>
          <w:highlight w:val="cyan"/>
          <w:u w:val="single"/>
        </w:rPr>
        <w:t>fragile construction. It is built on little more than belief</w:t>
      </w:r>
      <w:r w:rsidRPr="00410C03">
        <w:rPr>
          <w:rFonts w:ascii="Garamond" w:hAnsi="Garamond" w:cs="Times New Roman"/>
          <w:sz w:val="10"/>
          <w:szCs w:val="10"/>
        </w:rPr>
        <w:t>: belief in the rightness of its values; belief in the strength of its system of law and order; belief in its currency; above all, perhaps, belief in its future.</w:t>
      </w:r>
      <w:r w:rsidRPr="008E2FA5">
        <w:rPr>
          <w:rFonts w:ascii="Garamond" w:hAnsi="Garamond" w:cs="Times New Roman"/>
          <w:sz w:val="24"/>
        </w:rPr>
        <w:t xml:space="preserve"> </w:t>
      </w:r>
      <w:r w:rsidRPr="00E9773D">
        <w:rPr>
          <w:rFonts w:ascii="Garamond" w:hAnsi="Garamond" w:cs="Times New Roman"/>
          <w:b/>
          <w:sz w:val="24"/>
          <w:highlight w:val="cyan"/>
          <w:u w:val="single"/>
        </w:rPr>
        <w:t>Once</w:t>
      </w:r>
      <w:r w:rsidRPr="00E9773D">
        <w:rPr>
          <w:rFonts w:ascii="Garamond" w:hAnsi="Garamond" w:cs="Times New Roman"/>
          <w:sz w:val="24"/>
          <w:highlight w:val="cyan"/>
        </w:rPr>
        <w:t xml:space="preserve"> </w:t>
      </w:r>
      <w:r w:rsidRPr="00410C03">
        <w:rPr>
          <w:rFonts w:ascii="Garamond" w:hAnsi="Garamond" w:cs="Times New Roman"/>
          <w:sz w:val="10"/>
          <w:szCs w:val="10"/>
        </w:rPr>
        <w:t>that belief begins to crumble, the collapse of a civilisation may become unstoppable. That</w:t>
      </w:r>
      <w:r w:rsidRPr="008E2FA5">
        <w:rPr>
          <w:rFonts w:ascii="Garamond" w:hAnsi="Garamond" w:cs="Times New Roman"/>
          <w:sz w:val="24"/>
        </w:rPr>
        <w:t xml:space="preserve"> </w:t>
      </w:r>
      <w:proofErr w:type="spellStart"/>
      <w:r w:rsidRPr="00E9773D">
        <w:rPr>
          <w:rFonts w:ascii="Garamond" w:hAnsi="Garamond" w:cs="Times New Roman"/>
          <w:b/>
          <w:sz w:val="24"/>
          <w:highlight w:val="cyan"/>
          <w:u w:val="single"/>
        </w:rPr>
        <w:t>civilisations</w:t>
      </w:r>
      <w:proofErr w:type="spellEnd"/>
      <w:r w:rsidRPr="00E9773D">
        <w:rPr>
          <w:rFonts w:ascii="Garamond" w:hAnsi="Garamond" w:cs="Times New Roman"/>
          <w:b/>
          <w:sz w:val="24"/>
          <w:highlight w:val="cyan"/>
          <w:u w:val="single"/>
        </w:rPr>
        <w:t xml:space="preserve"> fall</w:t>
      </w:r>
      <w:r w:rsidRPr="00410C03">
        <w:rPr>
          <w:rFonts w:ascii="Garamond" w:hAnsi="Garamond" w:cs="Times New Roman"/>
          <w:sz w:val="10"/>
          <w:szCs w:val="10"/>
        </w:rPr>
        <w:t>, sooner or later, is as much a law of history as gravity is a law of physics.</w:t>
      </w:r>
      <w:r w:rsidRPr="008E2FA5">
        <w:rPr>
          <w:rFonts w:ascii="Garamond" w:hAnsi="Garamond" w:cs="Times New Roman"/>
          <w:sz w:val="24"/>
        </w:rPr>
        <w:t xml:space="preserve"> </w:t>
      </w:r>
      <w:r w:rsidRPr="00E9773D">
        <w:rPr>
          <w:rFonts w:ascii="Garamond" w:hAnsi="Garamond" w:cs="Times New Roman"/>
          <w:b/>
          <w:sz w:val="24"/>
          <w:highlight w:val="cyan"/>
          <w:u w:val="single"/>
        </w:rPr>
        <w:t>What remains [are]</w:t>
      </w:r>
      <w:r w:rsidRPr="00E9773D">
        <w:rPr>
          <w:rFonts w:ascii="Garamond" w:hAnsi="Garamond" w:cs="Times New Roman"/>
          <w:sz w:val="24"/>
          <w:highlight w:val="cyan"/>
        </w:rPr>
        <w:t xml:space="preserve"> </w:t>
      </w:r>
      <w:r w:rsidRPr="00410C03">
        <w:rPr>
          <w:rFonts w:ascii="Garamond" w:hAnsi="Garamond" w:cs="Times New Roman"/>
          <w:sz w:val="10"/>
          <w:szCs w:val="10"/>
        </w:rPr>
        <w:t>after the fall is a wild mixture of cultural debris, confused and angry people whose certainties have betrayed them, and those</w:t>
      </w:r>
      <w:r w:rsidRPr="008E2FA5">
        <w:rPr>
          <w:rFonts w:ascii="Garamond" w:hAnsi="Garamond" w:cs="Times New Roman"/>
          <w:sz w:val="24"/>
        </w:rPr>
        <w:t xml:space="preserve"> </w:t>
      </w:r>
      <w:r w:rsidRPr="00E9773D">
        <w:rPr>
          <w:rFonts w:ascii="Garamond" w:hAnsi="Garamond" w:cs="Times New Roman"/>
          <w:b/>
          <w:sz w:val="24"/>
          <w:highlight w:val="cyan"/>
          <w:u w:val="single"/>
        </w:rPr>
        <w:t>forces which were always there, deeper than the foundations of the city walls</w:t>
      </w:r>
      <w:r w:rsidRPr="00410C03">
        <w:rPr>
          <w:rFonts w:ascii="Garamond" w:hAnsi="Garamond" w:cs="Times New Roman"/>
          <w:sz w:val="10"/>
          <w:szCs w:val="10"/>
          <w:vertAlign w:val="subscript"/>
        </w:rPr>
        <w:t xml:space="preserve">: </w:t>
      </w:r>
      <w:r w:rsidRPr="00410C03">
        <w:rPr>
          <w:rFonts w:ascii="Garamond" w:hAnsi="Garamond" w:cs="Times New Roman"/>
          <w:sz w:val="10"/>
          <w:szCs w:val="10"/>
        </w:rPr>
        <w:t xml:space="preserve">the desire to survive and the desire for meaning. It is, it seems, our </w:t>
      </w:r>
      <w:proofErr w:type="spellStart"/>
      <w:r w:rsidRPr="00410C03">
        <w:rPr>
          <w:rFonts w:ascii="Garamond" w:hAnsi="Garamond" w:cs="Times New Roman"/>
          <w:sz w:val="10"/>
          <w:szCs w:val="10"/>
        </w:rPr>
        <w:t>civilisation’s</w:t>
      </w:r>
      <w:proofErr w:type="spellEnd"/>
      <w:r w:rsidRPr="00410C03">
        <w:rPr>
          <w:rFonts w:ascii="Garamond" w:hAnsi="Garamond" w:cs="Times New Roman"/>
          <w:sz w:val="10"/>
          <w:szCs w:val="10"/>
        </w:rPr>
        <w:t xml:space="preserve"> turn to experience the inrush of the savage and the unseen</w:t>
      </w:r>
      <w:proofErr w:type="gramStart"/>
      <w:r w:rsidRPr="00410C03">
        <w:rPr>
          <w:rFonts w:ascii="Garamond" w:hAnsi="Garamond" w:cs="Times New Roman"/>
          <w:sz w:val="10"/>
          <w:szCs w:val="10"/>
        </w:rPr>
        <w:t>;</w:t>
      </w:r>
      <w:proofErr w:type="gramEnd"/>
      <w:r w:rsidRPr="00410C03">
        <w:rPr>
          <w:rFonts w:ascii="Garamond" w:hAnsi="Garamond" w:cs="Times New Roman"/>
          <w:sz w:val="10"/>
          <w:szCs w:val="10"/>
        </w:rPr>
        <w:t xml:space="preserve"> our turn to be brought up short by contact with untamed reality.</w:t>
      </w:r>
      <w:r w:rsidRPr="008E2FA5">
        <w:rPr>
          <w:rFonts w:ascii="Garamond" w:hAnsi="Garamond" w:cs="Times New Roman"/>
          <w:sz w:val="24"/>
        </w:rPr>
        <w:t xml:space="preserve"> </w:t>
      </w:r>
      <w:r w:rsidRPr="003B7425">
        <w:rPr>
          <w:rFonts w:ascii="Garamond" w:hAnsi="Garamond" w:cs="Times New Roman"/>
          <w:sz w:val="10"/>
          <w:szCs w:val="10"/>
        </w:rPr>
        <w:t>There is a fall coming.</w:t>
      </w:r>
      <w:r w:rsidRPr="008E2FA5">
        <w:rPr>
          <w:rFonts w:ascii="Garamond" w:hAnsi="Garamond" w:cs="Times New Roman"/>
          <w:sz w:val="24"/>
        </w:rPr>
        <w:t xml:space="preserve"> </w:t>
      </w:r>
      <w:r w:rsidRPr="00410C03">
        <w:rPr>
          <w:rFonts w:ascii="Garamond" w:hAnsi="Garamond" w:cs="Times New Roman"/>
          <w:sz w:val="10"/>
          <w:szCs w:val="10"/>
        </w:rPr>
        <w:t>We live in an age in which familiar restraints are being kicked away, and foundations snatched from under us.</w:t>
      </w:r>
      <w:r w:rsidRPr="008E2FA5">
        <w:rPr>
          <w:rFonts w:ascii="Garamond" w:hAnsi="Garamond" w:cs="Times New Roman"/>
          <w:sz w:val="24"/>
        </w:rPr>
        <w:t xml:space="preserve"> </w:t>
      </w:r>
      <w:r w:rsidRPr="00205FDE">
        <w:rPr>
          <w:rFonts w:ascii="Garamond" w:hAnsi="Garamond" w:cs="Times New Roman"/>
          <w:b/>
          <w:sz w:val="24"/>
          <w:highlight w:val="cyan"/>
          <w:u w:val="single"/>
        </w:rPr>
        <w:t>After a</w:t>
      </w:r>
      <w:r w:rsidRPr="008E2FA5">
        <w:rPr>
          <w:rFonts w:ascii="Garamond" w:hAnsi="Garamond" w:cs="Times New Roman"/>
          <w:sz w:val="24"/>
        </w:rPr>
        <w:t xml:space="preserve"> </w:t>
      </w:r>
      <w:r w:rsidRPr="00410C03">
        <w:rPr>
          <w:rFonts w:ascii="Garamond" w:hAnsi="Garamond" w:cs="Times New Roman"/>
          <w:sz w:val="10"/>
          <w:szCs w:val="10"/>
        </w:rPr>
        <w:t>quarter</w:t>
      </w:r>
      <w:r w:rsidRPr="008E2FA5">
        <w:rPr>
          <w:rFonts w:ascii="Garamond" w:hAnsi="Garamond" w:cs="Times New Roman"/>
          <w:sz w:val="24"/>
        </w:rPr>
        <w:t xml:space="preserve"> </w:t>
      </w:r>
      <w:r w:rsidRPr="00205FDE">
        <w:rPr>
          <w:rFonts w:ascii="Garamond" w:hAnsi="Garamond" w:cs="Times New Roman"/>
          <w:b/>
          <w:sz w:val="24"/>
          <w:highlight w:val="cyan"/>
          <w:u w:val="single"/>
        </w:rPr>
        <w:t>century of</w:t>
      </w:r>
      <w:r w:rsidRPr="00205FDE">
        <w:rPr>
          <w:rFonts w:ascii="Garamond" w:hAnsi="Garamond" w:cs="Times New Roman"/>
          <w:sz w:val="24"/>
          <w:highlight w:val="cyan"/>
        </w:rPr>
        <w:t xml:space="preserve"> </w:t>
      </w:r>
      <w:r w:rsidRPr="00410C03">
        <w:rPr>
          <w:rFonts w:ascii="Garamond" w:hAnsi="Garamond" w:cs="Times New Roman"/>
          <w:sz w:val="10"/>
          <w:szCs w:val="10"/>
        </w:rPr>
        <w:t>complacency, in which we were invited to believe in bubbles that would never burst, prices that would never fall, the end of history, the crude repackaging of the triumphalism of Conrad’s Victorian twilight —</w:t>
      </w:r>
      <w:r w:rsidRPr="008E2FA5">
        <w:rPr>
          <w:rFonts w:ascii="Garamond" w:hAnsi="Garamond" w:cs="Times New Roman"/>
          <w:sz w:val="24"/>
        </w:rPr>
        <w:t xml:space="preserve"> </w:t>
      </w:r>
      <w:r w:rsidRPr="00205FDE">
        <w:rPr>
          <w:rFonts w:ascii="Garamond" w:hAnsi="Garamond" w:cs="Times New Roman"/>
          <w:b/>
          <w:sz w:val="24"/>
          <w:highlight w:val="cyan"/>
          <w:u w:val="single"/>
        </w:rPr>
        <w:t>Hubris</w:t>
      </w:r>
      <w:r w:rsidRPr="00205FDE">
        <w:rPr>
          <w:rFonts w:ascii="Garamond" w:hAnsi="Garamond" w:cs="Times New Roman"/>
          <w:sz w:val="24"/>
          <w:highlight w:val="cyan"/>
        </w:rPr>
        <w:t xml:space="preserve"> </w:t>
      </w:r>
      <w:r w:rsidRPr="00410C03">
        <w:rPr>
          <w:rFonts w:ascii="Garamond" w:hAnsi="Garamond" w:cs="Times New Roman"/>
          <w:sz w:val="10"/>
          <w:szCs w:val="10"/>
        </w:rPr>
        <w:t>has been introduced to Nemesis. Now</w:t>
      </w:r>
      <w:r w:rsidRPr="008E2FA5">
        <w:rPr>
          <w:rFonts w:ascii="Garamond" w:hAnsi="Garamond" w:cs="Times New Roman"/>
          <w:sz w:val="24"/>
        </w:rPr>
        <w:t xml:space="preserve"> </w:t>
      </w:r>
      <w:r w:rsidRPr="00205FDE">
        <w:rPr>
          <w:rFonts w:ascii="Garamond" w:hAnsi="Garamond" w:cs="Times New Roman"/>
          <w:b/>
          <w:sz w:val="24"/>
          <w:highlight w:val="cyan"/>
          <w:u w:val="single"/>
        </w:rPr>
        <w:t>a familiar</w:t>
      </w:r>
      <w:r w:rsidRPr="00205FDE">
        <w:rPr>
          <w:rFonts w:ascii="Garamond" w:hAnsi="Garamond" w:cs="Times New Roman"/>
          <w:sz w:val="24"/>
          <w:highlight w:val="cyan"/>
        </w:rPr>
        <w:t xml:space="preserve"> </w:t>
      </w:r>
      <w:r w:rsidRPr="00410C03">
        <w:rPr>
          <w:rFonts w:ascii="Garamond" w:hAnsi="Garamond" w:cs="Times New Roman"/>
          <w:sz w:val="10"/>
          <w:szCs w:val="10"/>
        </w:rPr>
        <w:t>human</w:t>
      </w:r>
      <w:r w:rsidRPr="008E2FA5">
        <w:rPr>
          <w:rFonts w:ascii="Garamond" w:hAnsi="Garamond" w:cs="Times New Roman"/>
          <w:sz w:val="24"/>
        </w:rPr>
        <w:t xml:space="preserve"> </w:t>
      </w:r>
      <w:r w:rsidRPr="00205FDE">
        <w:rPr>
          <w:rFonts w:ascii="Garamond" w:hAnsi="Garamond" w:cs="Times New Roman"/>
          <w:b/>
          <w:sz w:val="24"/>
          <w:highlight w:val="cyan"/>
          <w:u w:val="single"/>
        </w:rPr>
        <w:t>story is being played out. It is</w:t>
      </w:r>
      <w:r w:rsidRPr="00205FDE">
        <w:rPr>
          <w:rFonts w:ascii="Garamond" w:hAnsi="Garamond" w:cs="Times New Roman"/>
          <w:sz w:val="24"/>
          <w:highlight w:val="cyan"/>
        </w:rPr>
        <w:t xml:space="preserve"> </w:t>
      </w:r>
      <w:r w:rsidRPr="00410C03">
        <w:rPr>
          <w:rFonts w:ascii="Garamond" w:hAnsi="Garamond" w:cs="Times New Roman"/>
          <w:sz w:val="10"/>
          <w:szCs w:val="10"/>
        </w:rPr>
        <w:t>the story of an empire corroding from within. It is</w:t>
      </w:r>
      <w:r w:rsidRPr="008E2FA5">
        <w:rPr>
          <w:rFonts w:ascii="Garamond" w:hAnsi="Garamond" w:cs="Times New Roman"/>
          <w:sz w:val="24"/>
        </w:rPr>
        <w:t xml:space="preserve"> </w:t>
      </w:r>
      <w:r w:rsidRPr="00205FDE">
        <w:rPr>
          <w:rFonts w:ascii="Garamond" w:hAnsi="Garamond" w:cs="Times New Roman"/>
          <w:b/>
          <w:sz w:val="24"/>
          <w:highlight w:val="cyan"/>
          <w:u w:val="single"/>
        </w:rPr>
        <w:t>the story of a people who believed</w:t>
      </w:r>
      <w:r w:rsidRPr="00410C03">
        <w:rPr>
          <w:rFonts w:ascii="Garamond" w:hAnsi="Garamond" w:cs="Times New Roman"/>
          <w:sz w:val="10"/>
          <w:szCs w:val="10"/>
        </w:rPr>
        <w:t>, for a long time, that</w:t>
      </w:r>
      <w:r w:rsidRPr="008E2FA5">
        <w:rPr>
          <w:rFonts w:ascii="Garamond" w:hAnsi="Garamond" w:cs="Times New Roman"/>
          <w:sz w:val="24"/>
        </w:rPr>
        <w:t xml:space="preserve"> </w:t>
      </w:r>
      <w:r w:rsidRPr="00205FDE">
        <w:rPr>
          <w:rFonts w:ascii="Garamond" w:hAnsi="Garamond" w:cs="Times New Roman"/>
          <w:b/>
          <w:sz w:val="24"/>
          <w:highlight w:val="cyan"/>
          <w:u w:val="single"/>
        </w:rPr>
        <w:t>their actions did not have consequences</w:t>
      </w:r>
      <w:r w:rsidRPr="008E2FA5">
        <w:rPr>
          <w:rFonts w:ascii="Garamond" w:hAnsi="Garamond" w:cs="Times New Roman"/>
          <w:sz w:val="24"/>
        </w:rPr>
        <w:t xml:space="preserve">. </w:t>
      </w:r>
      <w:r w:rsidRPr="00410C03">
        <w:rPr>
          <w:rFonts w:ascii="Garamond" w:hAnsi="Garamond" w:cs="Times New Roman"/>
          <w:sz w:val="10"/>
          <w:szCs w:val="10"/>
        </w:rPr>
        <w:t xml:space="preserve">It is the story of how that people will cope with the crumbling of </w:t>
      </w:r>
      <w:proofErr w:type="gramStart"/>
      <w:r w:rsidRPr="00410C03">
        <w:rPr>
          <w:rFonts w:ascii="Garamond" w:hAnsi="Garamond" w:cs="Times New Roman"/>
          <w:sz w:val="10"/>
          <w:szCs w:val="10"/>
        </w:rPr>
        <w:t>their</w:t>
      </w:r>
      <w:proofErr w:type="gramEnd"/>
      <w:r w:rsidRPr="00410C03">
        <w:rPr>
          <w:rFonts w:ascii="Garamond" w:hAnsi="Garamond" w:cs="Times New Roman"/>
          <w:sz w:val="10"/>
          <w:szCs w:val="10"/>
        </w:rPr>
        <w:t xml:space="preserve"> own myth. It is our story. This time, the crumbling empire is the unassailable global economy, and the brave new world of consumer democracy being forged worldwide in its name. Upon the indestructibility of this edifice we have pinned the hopes of this latest phase of our civilisation</w:t>
      </w:r>
      <w:r w:rsidRPr="008E2FA5">
        <w:rPr>
          <w:rFonts w:ascii="Garamond" w:hAnsi="Garamond" w:cs="Times New Roman"/>
          <w:sz w:val="24"/>
        </w:rPr>
        <w:t xml:space="preserve">. </w:t>
      </w:r>
      <w:r w:rsidRPr="00205FDE">
        <w:rPr>
          <w:rFonts w:ascii="Garamond" w:hAnsi="Garamond" w:cs="Times New Roman"/>
          <w:b/>
          <w:sz w:val="24"/>
          <w:highlight w:val="cyan"/>
          <w:u w:val="single"/>
        </w:rPr>
        <w:t>Now, its</w:t>
      </w:r>
      <w:r w:rsidRPr="00205FDE">
        <w:rPr>
          <w:rFonts w:ascii="Garamond" w:hAnsi="Garamond" w:cs="Times New Roman"/>
          <w:sz w:val="24"/>
          <w:highlight w:val="cyan"/>
        </w:rPr>
        <w:t xml:space="preserve"> </w:t>
      </w:r>
      <w:r w:rsidRPr="00410C03">
        <w:rPr>
          <w:rFonts w:ascii="Garamond" w:hAnsi="Garamond" w:cs="Times New Roman"/>
          <w:sz w:val="10"/>
          <w:szCs w:val="10"/>
        </w:rPr>
        <w:t>failure and</w:t>
      </w:r>
      <w:r w:rsidRPr="008E2FA5">
        <w:rPr>
          <w:rFonts w:ascii="Garamond" w:hAnsi="Garamond" w:cs="Times New Roman"/>
          <w:sz w:val="24"/>
        </w:rPr>
        <w:t xml:space="preserve"> </w:t>
      </w:r>
      <w:r w:rsidRPr="00205FDE">
        <w:rPr>
          <w:rFonts w:ascii="Garamond" w:hAnsi="Garamond" w:cs="Times New Roman"/>
          <w:b/>
          <w:sz w:val="24"/>
          <w:highlight w:val="cyan"/>
          <w:u w:val="single"/>
        </w:rPr>
        <w:t>fallibility exposed, the world’s elites are scrabbling</w:t>
      </w:r>
      <w:r w:rsidRPr="00205FDE">
        <w:rPr>
          <w:rFonts w:ascii="Garamond" w:hAnsi="Garamond" w:cs="Times New Roman"/>
          <w:sz w:val="24"/>
          <w:highlight w:val="cyan"/>
        </w:rPr>
        <w:t xml:space="preserve"> </w:t>
      </w:r>
      <w:r w:rsidRPr="00410C03">
        <w:rPr>
          <w:rFonts w:ascii="Garamond" w:hAnsi="Garamond" w:cs="Times New Roman"/>
          <w:sz w:val="10"/>
          <w:szCs w:val="10"/>
        </w:rPr>
        <w:t>frantically</w:t>
      </w:r>
      <w:r w:rsidRPr="008E2FA5">
        <w:rPr>
          <w:rFonts w:ascii="Garamond" w:hAnsi="Garamond" w:cs="Times New Roman"/>
          <w:sz w:val="24"/>
        </w:rPr>
        <w:t xml:space="preserve"> </w:t>
      </w:r>
      <w:r w:rsidRPr="00205FDE">
        <w:rPr>
          <w:rFonts w:ascii="Garamond" w:hAnsi="Garamond" w:cs="Times New Roman"/>
          <w:b/>
          <w:sz w:val="24"/>
          <w:highlight w:val="cyan"/>
          <w:u w:val="single"/>
        </w:rPr>
        <w:t>to buoy up a</w:t>
      </w:r>
      <w:r w:rsidRPr="00410C03">
        <w:rPr>
          <w:rFonts w:ascii="Garamond" w:hAnsi="Garamond" w:cs="Times New Roman"/>
          <w:sz w:val="10"/>
          <w:szCs w:val="10"/>
        </w:rPr>
        <w:t>n</w:t>
      </w:r>
      <w:r w:rsidRPr="008E2FA5">
        <w:rPr>
          <w:rFonts w:ascii="Garamond" w:hAnsi="Garamond" w:cs="Times New Roman"/>
          <w:sz w:val="24"/>
        </w:rPr>
        <w:t xml:space="preserve"> </w:t>
      </w:r>
      <w:r w:rsidRPr="00410C03">
        <w:rPr>
          <w:rFonts w:ascii="Garamond" w:hAnsi="Garamond" w:cs="Times New Roman"/>
          <w:sz w:val="10"/>
          <w:szCs w:val="10"/>
        </w:rPr>
        <w:t>economic</w:t>
      </w:r>
      <w:r w:rsidRPr="008E2FA5">
        <w:rPr>
          <w:rFonts w:ascii="Garamond" w:hAnsi="Garamond" w:cs="Times New Roman"/>
          <w:sz w:val="24"/>
        </w:rPr>
        <w:t xml:space="preserve"> </w:t>
      </w:r>
      <w:r w:rsidRPr="00205FDE">
        <w:rPr>
          <w:rFonts w:ascii="Garamond" w:hAnsi="Garamond" w:cs="Times New Roman"/>
          <w:b/>
          <w:sz w:val="24"/>
          <w:highlight w:val="cyan"/>
          <w:u w:val="single"/>
        </w:rPr>
        <w:t>machine which</w:t>
      </w:r>
      <w:r w:rsidRPr="00410C03">
        <w:rPr>
          <w:rFonts w:ascii="Garamond" w:hAnsi="Garamond" w:cs="Times New Roman"/>
          <w:sz w:val="10"/>
          <w:szCs w:val="10"/>
        </w:rPr>
        <w:t>, for decades</w:t>
      </w:r>
      <w:r w:rsidRPr="008E2FA5">
        <w:rPr>
          <w:rFonts w:ascii="Garamond" w:hAnsi="Garamond" w:cs="Times New Roman"/>
          <w:sz w:val="24"/>
        </w:rPr>
        <w:t xml:space="preserve">, </w:t>
      </w:r>
      <w:r w:rsidRPr="00205FDE">
        <w:rPr>
          <w:rFonts w:ascii="Garamond" w:hAnsi="Garamond" w:cs="Times New Roman"/>
          <w:b/>
          <w:sz w:val="24"/>
          <w:highlight w:val="cyan"/>
          <w:u w:val="single"/>
        </w:rPr>
        <w:t>they told us needed little</w:t>
      </w:r>
      <w:r w:rsidRPr="00205FDE">
        <w:rPr>
          <w:rFonts w:ascii="Garamond" w:hAnsi="Garamond" w:cs="Times New Roman"/>
          <w:sz w:val="24"/>
          <w:highlight w:val="cyan"/>
        </w:rPr>
        <w:t xml:space="preserve"> </w:t>
      </w:r>
      <w:r w:rsidRPr="00410C03">
        <w:rPr>
          <w:rFonts w:ascii="Garamond" w:hAnsi="Garamond" w:cs="Times New Roman"/>
          <w:sz w:val="10"/>
          <w:szCs w:val="10"/>
        </w:rPr>
        <w:t>restraint, for</w:t>
      </w:r>
      <w:r w:rsidRPr="008E2FA5">
        <w:rPr>
          <w:rFonts w:ascii="Garamond" w:hAnsi="Garamond" w:cs="Times New Roman"/>
          <w:sz w:val="24"/>
        </w:rPr>
        <w:t xml:space="preserve"> </w:t>
      </w:r>
      <w:r w:rsidRPr="00205FDE">
        <w:rPr>
          <w:rFonts w:ascii="Garamond" w:hAnsi="Garamond" w:cs="Times New Roman"/>
          <w:b/>
          <w:sz w:val="24"/>
          <w:highlight w:val="cyan"/>
          <w:u w:val="single"/>
        </w:rPr>
        <w:t>restraint</w:t>
      </w:r>
      <w:r w:rsidRPr="00205FDE">
        <w:rPr>
          <w:rFonts w:ascii="Garamond" w:hAnsi="Garamond" w:cs="Times New Roman"/>
          <w:sz w:val="24"/>
          <w:highlight w:val="cyan"/>
        </w:rPr>
        <w:t xml:space="preserve"> </w:t>
      </w:r>
      <w:r w:rsidRPr="00410C03">
        <w:rPr>
          <w:rFonts w:ascii="Garamond" w:hAnsi="Garamond" w:cs="Times New Roman"/>
          <w:sz w:val="10"/>
          <w:szCs w:val="10"/>
        </w:rPr>
        <w:t xml:space="preserve">would be its undoing. Uncountable sums of money are being </w:t>
      </w:r>
      <w:proofErr w:type="spellStart"/>
      <w:r w:rsidRPr="00410C03">
        <w:rPr>
          <w:rFonts w:ascii="Garamond" w:hAnsi="Garamond" w:cs="Times New Roman"/>
          <w:sz w:val="10"/>
          <w:szCs w:val="10"/>
        </w:rPr>
        <w:t>funnelled</w:t>
      </w:r>
      <w:proofErr w:type="spellEnd"/>
      <w:r w:rsidRPr="00410C03">
        <w:rPr>
          <w:rFonts w:ascii="Garamond" w:hAnsi="Garamond" w:cs="Times New Roman"/>
          <w:sz w:val="10"/>
          <w:szCs w:val="10"/>
        </w:rPr>
        <w:t xml:space="preserve"> upwards in order to prevent an uncontrolled explosion. The machine is stuttering and the engineers are in panic. They are wondering if perhaps they do not understand it as well as they imagined. They are wondering whether they are controlling it at all or whether, perhaps, it is controlling them. Increasingly, people are restless. The engineers group themselves into competing teams, but neither side seems to know what to do, and neither seems much different from the other. Around the world, discontent can be heard. The extremists are grinding their knives and moving in as the </w:t>
      </w:r>
      <w:proofErr w:type="gramStart"/>
      <w:r w:rsidRPr="00410C03">
        <w:rPr>
          <w:rFonts w:ascii="Garamond" w:hAnsi="Garamond" w:cs="Times New Roman"/>
          <w:sz w:val="10"/>
          <w:szCs w:val="10"/>
        </w:rPr>
        <w:t>machine’s</w:t>
      </w:r>
      <w:proofErr w:type="gramEnd"/>
      <w:r w:rsidRPr="00410C03">
        <w:rPr>
          <w:rFonts w:ascii="Garamond" w:hAnsi="Garamond" w:cs="Times New Roman"/>
          <w:sz w:val="10"/>
          <w:szCs w:val="10"/>
        </w:rPr>
        <w:t xml:space="preserve"> coughing and stuttering exposes the inadequacies of the political oligarchies who claimed to have everything in hand. Old gods are rearing their heads, and old answers: revolution, war, </w:t>
      </w:r>
      <w:proofErr w:type="gramStart"/>
      <w:r w:rsidRPr="00410C03">
        <w:rPr>
          <w:rFonts w:ascii="Garamond" w:hAnsi="Garamond" w:cs="Times New Roman"/>
          <w:sz w:val="10"/>
          <w:szCs w:val="10"/>
        </w:rPr>
        <w:t>ethnic</w:t>
      </w:r>
      <w:proofErr w:type="gramEnd"/>
      <w:r w:rsidRPr="00410C03">
        <w:rPr>
          <w:rFonts w:ascii="Garamond" w:hAnsi="Garamond" w:cs="Times New Roman"/>
          <w:sz w:val="10"/>
          <w:szCs w:val="10"/>
        </w:rPr>
        <w:t xml:space="preserve"> strife. Politics as we have known it totters, like the machine it was built to sustain. In its place could easily arise something more elemental, with a dark heart. As the financial wizards lose their powers of levitation, as the politicians and economists struggle to conjure new explanations, it starts to dawn on us that behind the curtain, at the heart of the Emerald City, sits not the benign and omnipotent invisible hand we had been promised, but something else entirely. Something responsible for what Marx, writing not so long before Conrad, cast as the ‘everlasting uncertainty and anguish’ of the ‘bourgeois epoch’; a time in which ‘all that is solid melts into air, all that is holy is profaned.’ </w:t>
      </w:r>
      <w:r w:rsidRPr="00205FDE">
        <w:rPr>
          <w:rFonts w:ascii="Garamond" w:hAnsi="Garamond" w:cs="Times New Roman"/>
          <w:b/>
          <w:sz w:val="24"/>
          <w:highlight w:val="cyan"/>
          <w:u w:val="single"/>
        </w:rPr>
        <w:t>Draw back the curtain</w:t>
      </w:r>
      <w:r w:rsidRPr="00410C03">
        <w:rPr>
          <w:rFonts w:ascii="Garamond" w:hAnsi="Garamond" w:cs="Times New Roman"/>
          <w:sz w:val="10"/>
          <w:szCs w:val="10"/>
        </w:rPr>
        <w:t xml:space="preserve">, follow the tireless motion of cogs and wheels back to its source, </w:t>
      </w:r>
      <w:r w:rsidRPr="00205FDE">
        <w:rPr>
          <w:rFonts w:ascii="Garamond" w:hAnsi="Garamond" w:cs="Times New Roman"/>
          <w:b/>
          <w:sz w:val="24"/>
          <w:highlight w:val="cyan"/>
          <w:u w:val="single"/>
        </w:rPr>
        <w:t>and you will find the engine driving our civilisation: the myth of progress</w:t>
      </w:r>
      <w:r w:rsidRPr="00410C03">
        <w:rPr>
          <w:rFonts w:ascii="Garamond" w:hAnsi="Garamond" w:cs="Times New Roman"/>
          <w:sz w:val="10"/>
          <w:szCs w:val="10"/>
        </w:rPr>
        <w:t xml:space="preserve">. The myth of progress is to us what the myth of </w:t>
      </w:r>
      <w:proofErr w:type="spellStart"/>
      <w:r w:rsidRPr="00410C03">
        <w:rPr>
          <w:rFonts w:ascii="Garamond" w:hAnsi="Garamond" w:cs="Times New Roman"/>
          <w:sz w:val="10"/>
          <w:szCs w:val="10"/>
        </w:rPr>
        <w:t>god-given</w:t>
      </w:r>
      <w:proofErr w:type="spellEnd"/>
      <w:r w:rsidRPr="00410C03">
        <w:rPr>
          <w:rFonts w:ascii="Garamond" w:hAnsi="Garamond" w:cs="Times New Roman"/>
          <w:sz w:val="10"/>
          <w:szCs w:val="10"/>
        </w:rPr>
        <w:t xml:space="preserve"> warrior prowess was to the Romans, or the myth of eternal salvation was to the conquistadors: without it, our efforts cannot be sustained. Onto the </w:t>
      </w:r>
      <w:proofErr w:type="gramStart"/>
      <w:r w:rsidRPr="00410C03">
        <w:rPr>
          <w:rFonts w:ascii="Garamond" w:hAnsi="Garamond" w:cs="Times New Roman"/>
          <w:sz w:val="10"/>
          <w:szCs w:val="10"/>
        </w:rPr>
        <w:t>root stock</w:t>
      </w:r>
      <w:proofErr w:type="gramEnd"/>
      <w:r w:rsidRPr="00410C03">
        <w:rPr>
          <w:rFonts w:ascii="Garamond" w:hAnsi="Garamond" w:cs="Times New Roman"/>
          <w:sz w:val="10"/>
          <w:szCs w:val="10"/>
        </w:rPr>
        <w:t xml:space="preserve"> of Western Christianity, the Enlightenment at its most optimistic grafted a vision of an Earthly paradise, towards which human effort guided by calculative reason could take us. Following this guidance, each generation will live a better life than the life of those that went before it. </w:t>
      </w:r>
      <w:r w:rsidRPr="00680252">
        <w:rPr>
          <w:rFonts w:ascii="Garamond" w:hAnsi="Garamond" w:cs="Times New Roman"/>
          <w:sz w:val="10"/>
          <w:szCs w:val="10"/>
        </w:rPr>
        <w:t>History becomes an escalator, and the only way is up. On the top floor is human perfection. It is important that this should remain just out of reach in order to sustain the sensation of motion. Recent history, however, has given this mechanism something of a battering. The past century too often threatened a descent into hell, rather than the promised heaven on Earth</w:t>
      </w:r>
      <w:r w:rsidRPr="00410C03">
        <w:rPr>
          <w:rFonts w:ascii="Garamond" w:hAnsi="Garamond" w:cs="Times New Roman"/>
          <w:sz w:val="10"/>
          <w:szCs w:val="10"/>
        </w:rPr>
        <w:t xml:space="preserve">. Even within the prosperous and liberal societies of the West progress has, in many ways, failed to deliver the goods. Today’s </w:t>
      </w:r>
      <w:proofErr w:type="gramStart"/>
      <w:r w:rsidRPr="00410C03">
        <w:rPr>
          <w:rFonts w:ascii="Garamond" w:hAnsi="Garamond" w:cs="Times New Roman"/>
          <w:sz w:val="10"/>
          <w:szCs w:val="10"/>
        </w:rPr>
        <w:t>generation are</w:t>
      </w:r>
      <w:proofErr w:type="gramEnd"/>
      <w:r w:rsidRPr="00410C03">
        <w:rPr>
          <w:rFonts w:ascii="Garamond" w:hAnsi="Garamond" w:cs="Times New Roman"/>
          <w:sz w:val="10"/>
          <w:szCs w:val="10"/>
        </w:rPr>
        <w:t xml:space="preserve"> demonstrably less content, and consequently less optimistic, than those that went before. They work longer hours, with less security, and less chance of leaving behind the social back- ground into which they were born. They fear crime, social breakdown, overdevelopment, </w:t>
      </w:r>
      <w:proofErr w:type="gramStart"/>
      <w:r w:rsidRPr="00410C03">
        <w:rPr>
          <w:rFonts w:ascii="Garamond" w:hAnsi="Garamond" w:cs="Times New Roman"/>
          <w:sz w:val="10"/>
          <w:szCs w:val="10"/>
        </w:rPr>
        <w:t>environmental</w:t>
      </w:r>
      <w:proofErr w:type="gramEnd"/>
      <w:r w:rsidRPr="00410C03">
        <w:rPr>
          <w:rFonts w:ascii="Garamond" w:hAnsi="Garamond" w:cs="Times New Roman"/>
          <w:sz w:val="10"/>
          <w:szCs w:val="10"/>
        </w:rPr>
        <w:t xml:space="preserve"> collapse. They do not believe that the future will be better than the past. Individually, they are less constrained by class and convention than their parents or grandparents, but more constrained by law, surveillance, state proscription and personal debt. Their physical health is better, their mental health more fragile. Nobody knows what is coming. Nobody wants to look. Most significantly of all, there is an underlying darkness at the root of everything we have built. </w:t>
      </w:r>
      <w:r w:rsidRPr="00F00338">
        <w:rPr>
          <w:rFonts w:ascii="Garamond" w:hAnsi="Garamond" w:cs="Times New Roman"/>
          <w:b/>
          <w:sz w:val="24"/>
          <w:highlight w:val="cyan"/>
          <w:u w:val="single"/>
        </w:rPr>
        <w:t>Outside the cities, beyond</w:t>
      </w:r>
      <w:r w:rsidRPr="00F00338">
        <w:rPr>
          <w:rFonts w:ascii="Garamond" w:hAnsi="Garamond" w:cs="Times New Roman"/>
          <w:sz w:val="24"/>
          <w:highlight w:val="cyan"/>
        </w:rPr>
        <w:t xml:space="preserve"> </w:t>
      </w:r>
      <w:r w:rsidRPr="00F00338">
        <w:rPr>
          <w:rFonts w:ascii="Garamond" w:hAnsi="Garamond" w:cs="Times New Roman"/>
          <w:b/>
          <w:sz w:val="24"/>
          <w:highlight w:val="cyan"/>
          <w:u w:val="single"/>
        </w:rPr>
        <w:t>the</w:t>
      </w:r>
      <w:r w:rsidRPr="00F00338">
        <w:rPr>
          <w:rFonts w:ascii="Garamond" w:hAnsi="Garamond" w:cs="Times New Roman"/>
          <w:sz w:val="24"/>
          <w:highlight w:val="cyan"/>
        </w:rPr>
        <w:t xml:space="preserve"> </w:t>
      </w:r>
      <w:r w:rsidRPr="00410C03">
        <w:rPr>
          <w:rFonts w:ascii="Garamond" w:hAnsi="Garamond" w:cs="Times New Roman"/>
          <w:sz w:val="10"/>
          <w:szCs w:val="10"/>
        </w:rPr>
        <w:t xml:space="preserve">blurring </w:t>
      </w:r>
      <w:r w:rsidRPr="00F00338">
        <w:rPr>
          <w:rFonts w:ascii="Garamond" w:hAnsi="Garamond" w:cs="Times New Roman"/>
          <w:b/>
          <w:sz w:val="24"/>
          <w:highlight w:val="cyan"/>
          <w:u w:val="single"/>
        </w:rPr>
        <w:t>edges of our civilisation</w:t>
      </w:r>
      <w:r w:rsidRPr="00410C03">
        <w:rPr>
          <w:rFonts w:ascii="Garamond" w:hAnsi="Garamond" w:cs="Times New Roman"/>
          <w:sz w:val="10"/>
          <w:szCs w:val="10"/>
        </w:rPr>
        <w:t xml:space="preserve">, at the mercy of the machine but not under its control, </w:t>
      </w:r>
      <w:r w:rsidRPr="00F00338">
        <w:rPr>
          <w:rFonts w:ascii="Garamond" w:hAnsi="Garamond" w:cs="Times New Roman"/>
          <w:b/>
          <w:sz w:val="24"/>
          <w:highlight w:val="cyan"/>
          <w:u w:val="single"/>
        </w:rPr>
        <w:t>lies something</w:t>
      </w:r>
      <w:r w:rsidRPr="00F00338">
        <w:rPr>
          <w:rFonts w:ascii="Garamond" w:hAnsi="Garamond" w:cs="Times New Roman"/>
          <w:sz w:val="24"/>
          <w:highlight w:val="cyan"/>
        </w:rPr>
        <w:t xml:space="preserve"> </w:t>
      </w:r>
      <w:r w:rsidRPr="00410C03">
        <w:rPr>
          <w:rFonts w:ascii="Garamond" w:hAnsi="Garamond" w:cs="Times New Roman"/>
          <w:sz w:val="10"/>
          <w:szCs w:val="10"/>
        </w:rPr>
        <w:t xml:space="preserve">that </w:t>
      </w:r>
      <w:proofErr w:type="gramStart"/>
      <w:r w:rsidRPr="00410C03">
        <w:rPr>
          <w:rFonts w:ascii="Garamond" w:hAnsi="Garamond" w:cs="Times New Roman"/>
          <w:sz w:val="10"/>
          <w:szCs w:val="10"/>
        </w:rPr>
        <w:t>neither Marx nor Conrad, Caesar nor Hume, Thatcher nor Lenin</w:t>
      </w:r>
      <w:proofErr w:type="gramEnd"/>
      <w:r w:rsidRPr="00410C03">
        <w:rPr>
          <w:rFonts w:ascii="Garamond" w:hAnsi="Garamond" w:cs="Times New Roman"/>
          <w:sz w:val="10"/>
          <w:szCs w:val="10"/>
        </w:rPr>
        <w:t xml:space="preserve"> ever really understood. Something </w:t>
      </w:r>
      <w:r w:rsidRPr="00F00338">
        <w:rPr>
          <w:rFonts w:ascii="Garamond" w:hAnsi="Garamond" w:cs="Times New Roman"/>
          <w:b/>
          <w:sz w:val="24"/>
          <w:highlight w:val="cyan"/>
          <w:u w:val="single"/>
        </w:rPr>
        <w:t>that Western civilisation</w:t>
      </w:r>
      <w:r w:rsidRPr="00F00338">
        <w:rPr>
          <w:rFonts w:ascii="Garamond" w:hAnsi="Garamond" w:cs="Times New Roman"/>
          <w:sz w:val="24"/>
          <w:highlight w:val="cyan"/>
        </w:rPr>
        <w:t xml:space="preserve"> </w:t>
      </w:r>
      <w:r w:rsidRPr="00410C03">
        <w:rPr>
          <w:rFonts w:ascii="Garamond" w:hAnsi="Garamond" w:cs="Times New Roman"/>
          <w:sz w:val="10"/>
          <w:szCs w:val="10"/>
        </w:rPr>
        <w:t>— which has set the terms for global civilisation—</w:t>
      </w:r>
      <w:r w:rsidRPr="00F00338">
        <w:rPr>
          <w:rFonts w:ascii="Garamond" w:hAnsi="Garamond" w:cs="Times New Roman"/>
          <w:b/>
          <w:sz w:val="24"/>
          <w:highlight w:val="cyan"/>
          <w:u w:val="single"/>
        </w:rPr>
        <w:t>was never capable of understanding, because to understand it would be to undermine</w:t>
      </w:r>
      <w:r w:rsidRPr="008E2FA5">
        <w:rPr>
          <w:rFonts w:ascii="Garamond" w:hAnsi="Garamond" w:cs="Times New Roman"/>
          <w:sz w:val="24"/>
        </w:rPr>
        <w:t xml:space="preserve">, </w:t>
      </w:r>
      <w:r w:rsidRPr="00410C03">
        <w:rPr>
          <w:rFonts w:ascii="Garamond" w:hAnsi="Garamond" w:cs="Times New Roman"/>
          <w:sz w:val="10"/>
          <w:szCs w:val="10"/>
        </w:rPr>
        <w:t xml:space="preserve">fatally, </w:t>
      </w:r>
      <w:r w:rsidRPr="00F00338">
        <w:rPr>
          <w:rFonts w:ascii="Garamond" w:hAnsi="Garamond" w:cs="Times New Roman"/>
          <w:b/>
          <w:sz w:val="24"/>
          <w:highlight w:val="cyan"/>
          <w:u w:val="single"/>
        </w:rPr>
        <w:t xml:space="preserve">the myth of </w:t>
      </w:r>
      <w:r w:rsidRPr="00F00338">
        <w:rPr>
          <w:rFonts w:ascii="Garamond" w:hAnsi="Garamond" w:cs="Times New Roman"/>
          <w:b/>
          <w:sz w:val="24"/>
          <w:highlight w:val="cyan"/>
          <w:u w:val="single"/>
          <w:vertAlign w:val="superscript"/>
        </w:rPr>
        <w:footnoteReference w:id="2"/>
      </w:r>
      <w:r w:rsidRPr="00F00338">
        <w:rPr>
          <w:rFonts w:ascii="Garamond" w:hAnsi="Garamond" w:cs="Times New Roman"/>
          <w:b/>
          <w:sz w:val="24"/>
          <w:highlight w:val="cyan"/>
          <w:u w:val="single"/>
        </w:rPr>
        <w:t>that civilisation. Something</w:t>
      </w:r>
      <w:r w:rsidRPr="00F00338">
        <w:rPr>
          <w:rFonts w:ascii="Garamond" w:hAnsi="Garamond" w:cs="Times New Roman"/>
          <w:sz w:val="24"/>
          <w:highlight w:val="cyan"/>
        </w:rPr>
        <w:t xml:space="preserve"> </w:t>
      </w:r>
      <w:r w:rsidRPr="00410C03">
        <w:rPr>
          <w:rFonts w:ascii="Garamond" w:hAnsi="Garamond" w:cs="Times New Roman"/>
          <w:sz w:val="10"/>
          <w:szCs w:val="10"/>
        </w:rPr>
        <w:t xml:space="preserve">upon which that thin crust of lava is balanced; </w:t>
      </w:r>
      <w:r w:rsidRPr="00F00338">
        <w:rPr>
          <w:rFonts w:ascii="Garamond" w:hAnsi="Garamond" w:cs="Times New Roman"/>
          <w:b/>
          <w:sz w:val="24"/>
          <w:highlight w:val="cyan"/>
          <w:u w:val="single"/>
        </w:rPr>
        <w:t>which feeds the machine and all the people who run it,</w:t>
      </w:r>
      <w:r w:rsidRPr="00F00338">
        <w:rPr>
          <w:rFonts w:ascii="Garamond" w:hAnsi="Garamond" w:cs="Times New Roman"/>
          <w:sz w:val="24"/>
          <w:highlight w:val="cyan"/>
        </w:rPr>
        <w:t xml:space="preserve"> </w:t>
      </w:r>
      <w:r w:rsidRPr="00410C03">
        <w:rPr>
          <w:rFonts w:ascii="Garamond" w:hAnsi="Garamond" w:cs="Times New Roman"/>
          <w:sz w:val="10"/>
          <w:szCs w:val="10"/>
        </w:rPr>
        <w:t xml:space="preserve">and </w:t>
      </w:r>
      <w:r w:rsidRPr="00F00338">
        <w:rPr>
          <w:rFonts w:ascii="Garamond" w:hAnsi="Garamond" w:cs="Times New Roman"/>
          <w:b/>
          <w:sz w:val="24"/>
          <w:highlight w:val="cyan"/>
          <w:u w:val="single"/>
        </w:rPr>
        <w:t>which they have all trained themselves not to see.</w:t>
      </w:r>
      <w:r w:rsidRPr="008E2FA5">
        <w:rPr>
          <w:rFonts w:ascii="Garamond" w:hAnsi="Garamond" w:cs="Times New Roman"/>
          <w:sz w:val="24"/>
        </w:rPr>
        <w:t xml:space="preserve"> </w:t>
      </w:r>
      <w:r w:rsidRPr="00410C03">
        <w:rPr>
          <w:rFonts w:ascii="Garamond" w:hAnsi="Garamond" w:cs="Times New Roman"/>
          <w:sz w:val="10"/>
          <w:szCs w:val="10"/>
        </w:rPr>
        <w:t xml:space="preserve">The myth of progress is founded on the myth of nature. The first tells us that we are destined for greatness; the second tells us that greatness is cost-free. Each is intimately bound up with the other. Both tell us that we are apart from the world; that we began grunting in the primeval swamps, as a humble part of something called ‘nature’, which we have now triumphantly subdued. </w:t>
      </w:r>
      <w:r w:rsidRPr="00F00338">
        <w:rPr>
          <w:rFonts w:ascii="Garamond" w:hAnsi="Garamond" w:cs="Times New Roman"/>
          <w:b/>
          <w:sz w:val="24"/>
          <w:highlight w:val="cyan"/>
          <w:u w:val="single"/>
        </w:rPr>
        <w:t>The</w:t>
      </w:r>
      <w:r w:rsidRPr="00F00338">
        <w:rPr>
          <w:rFonts w:ascii="Garamond" w:hAnsi="Garamond" w:cs="Times New Roman"/>
          <w:sz w:val="24"/>
          <w:highlight w:val="cyan"/>
        </w:rPr>
        <w:t xml:space="preserve"> </w:t>
      </w:r>
      <w:r w:rsidRPr="00410C03">
        <w:rPr>
          <w:rFonts w:ascii="Garamond" w:hAnsi="Garamond" w:cs="Times New Roman"/>
          <w:sz w:val="10"/>
          <w:szCs w:val="10"/>
        </w:rPr>
        <w:t xml:space="preserve">very </w:t>
      </w:r>
      <w:r w:rsidRPr="00F00338">
        <w:rPr>
          <w:rFonts w:ascii="Garamond" w:hAnsi="Garamond" w:cs="Times New Roman"/>
          <w:b/>
          <w:sz w:val="24"/>
          <w:highlight w:val="cyan"/>
          <w:u w:val="single"/>
        </w:rPr>
        <w:t>fact that we have a word for ‘nature’ is</w:t>
      </w:r>
      <w:r w:rsidRPr="00F00338">
        <w:rPr>
          <w:rFonts w:ascii="Garamond" w:hAnsi="Garamond" w:cs="Times New Roman"/>
          <w:sz w:val="24"/>
          <w:highlight w:val="cyan"/>
        </w:rPr>
        <w:t xml:space="preserve"> </w:t>
      </w:r>
      <w:r w:rsidRPr="00410C03">
        <w:rPr>
          <w:rFonts w:ascii="Garamond" w:hAnsi="Garamond" w:cs="Times New Roman"/>
          <w:sz w:val="10"/>
          <w:szCs w:val="10"/>
        </w:rPr>
        <w:t xml:space="preserve">[5] </w:t>
      </w:r>
      <w:r w:rsidRPr="00F00338">
        <w:rPr>
          <w:rFonts w:ascii="Garamond" w:hAnsi="Garamond" w:cs="Times New Roman"/>
          <w:b/>
          <w:sz w:val="24"/>
          <w:highlight w:val="cyan"/>
          <w:u w:val="single"/>
        </w:rPr>
        <w:t>evidence that we do not regard ourselves as part of it</w:t>
      </w:r>
      <w:r w:rsidRPr="00410C03">
        <w:rPr>
          <w:rFonts w:ascii="Garamond" w:hAnsi="Garamond" w:cs="Times New Roman"/>
          <w:sz w:val="10"/>
          <w:szCs w:val="10"/>
        </w:rPr>
        <w:t xml:space="preserve">. Indeed, our separation from it is a myth integral to the triumph of our civilisation. We are, we tell ourselves, the only species ever to have attacked nature and won. In this, our unique glory is contained. Outside the citadels of self-congratulation, lone voices have cried out against this infantile version of the human story for centuries, </w:t>
      </w:r>
      <w:r w:rsidRPr="00F00338">
        <w:rPr>
          <w:rFonts w:ascii="Garamond" w:hAnsi="Garamond" w:cs="Times New Roman"/>
          <w:b/>
          <w:sz w:val="24"/>
          <w:highlight w:val="cyan"/>
          <w:u w:val="single"/>
        </w:rPr>
        <w:t>[</w:t>
      </w:r>
      <w:proofErr w:type="gramStart"/>
      <w:r w:rsidRPr="00F00338">
        <w:rPr>
          <w:rFonts w:ascii="Garamond" w:hAnsi="Garamond" w:cs="Times New Roman"/>
          <w:b/>
          <w:sz w:val="24"/>
          <w:highlight w:val="cyan"/>
          <w:u w:val="single"/>
        </w:rPr>
        <w:t>B]</w:t>
      </w:r>
      <w:proofErr w:type="spellStart"/>
      <w:r w:rsidRPr="00F00338">
        <w:rPr>
          <w:rFonts w:ascii="Garamond" w:hAnsi="Garamond" w:cs="Times New Roman"/>
          <w:b/>
          <w:sz w:val="24"/>
          <w:highlight w:val="cyan"/>
          <w:u w:val="single"/>
        </w:rPr>
        <w:t>ut</w:t>
      </w:r>
      <w:proofErr w:type="spellEnd"/>
      <w:proofErr w:type="gramEnd"/>
      <w:r w:rsidRPr="008E2FA5">
        <w:rPr>
          <w:rFonts w:ascii="Garamond" w:hAnsi="Garamond" w:cs="Times New Roman"/>
          <w:sz w:val="24"/>
        </w:rPr>
        <w:t xml:space="preserve"> </w:t>
      </w:r>
      <w:r w:rsidRPr="00410C03">
        <w:rPr>
          <w:rFonts w:ascii="Garamond" w:hAnsi="Garamond" w:cs="Times New Roman"/>
          <w:sz w:val="10"/>
          <w:szCs w:val="10"/>
        </w:rPr>
        <w:t xml:space="preserve">it is only in the last few decades that its inaccuracy has become laughably apparent. We are the first generations to grow up surrounded by evidence that </w:t>
      </w:r>
      <w:r w:rsidRPr="00F00338">
        <w:rPr>
          <w:rFonts w:ascii="Garamond" w:hAnsi="Garamond" w:cs="Times New Roman"/>
          <w:b/>
          <w:sz w:val="24"/>
          <w:highlight w:val="cyan"/>
          <w:u w:val="single"/>
        </w:rPr>
        <w:t>our attempt to separate ourselves from ‘nature’ has been a grim failure</w:t>
      </w:r>
      <w:r w:rsidRPr="008E2FA5">
        <w:rPr>
          <w:rFonts w:ascii="Garamond" w:hAnsi="Garamond" w:cs="Times New Roman"/>
          <w:sz w:val="24"/>
        </w:rPr>
        <w:t>,</w:t>
      </w:r>
      <w:r w:rsidRPr="00410C03">
        <w:rPr>
          <w:rFonts w:ascii="Garamond" w:hAnsi="Garamond" w:cs="Times New Roman"/>
          <w:sz w:val="10"/>
          <w:szCs w:val="10"/>
        </w:rPr>
        <w:t xml:space="preserve"> proof not </w:t>
      </w:r>
      <w:proofErr w:type="gramStart"/>
      <w:r w:rsidRPr="00410C03">
        <w:rPr>
          <w:rFonts w:ascii="Garamond" w:hAnsi="Garamond" w:cs="Times New Roman"/>
          <w:sz w:val="10"/>
          <w:szCs w:val="10"/>
        </w:rPr>
        <w:t>of</w:t>
      </w:r>
      <w:proofErr w:type="gramEnd"/>
      <w:r w:rsidRPr="00410C03">
        <w:rPr>
          <w:rFonts w:ascii="Garamond" w:hAnsi="Garamond" w:cs="Times New Roman"/>
          <w:sz w:val="10"/>
          <w:szCs w:val="10"/>
        </w:rPr>
        <w:t xml:space="preserve"> our genius but our hubris. The attempt to sever the hand from the body has endangered the ‘progress’ we hold so dear, and it has endangered much of ‘nature’ too. The resulting upheaval underlies the crisis we now face. We imagined ourselves isolated from the source of our existence. </w:t>
      </w:r>
      <w:r w:rsidRPr="00410C03">
        <w:rPr>
          <w:rFonts w:ascii="Garamond" w:hAnsi="Garamond" w:cs="Times New Roman"/>
          <w:b/>
          <w:sz w:val="24"/>
          <w:highlight w:val="cyan"/>
          <w:u w:val="single"/>
        </w:rPr>
        <w:t>The fallout from this</w:t>
      </w:r>
      <w:r w:rsidRPr="00410C03">
        <w:rPr>
          <w:rFonts w:ascii="Garamond" w:hAnsi="Garamond" w:cs="Times New Roman"/>
          <w:sz w:val="24"/>
          <w:highlight w:val="cyan"/>
        </w:rPr>
        <w:t xml:space="preserve"> </w:t>
      </w:r>
      <w:r w:rsidRPr="00410C03">
        <w:rPr>
          <w:rFonts w:ascii="Garamond" w:hAnsi="Garamond" w:cs="Times New Roman"/>
          <w:sz w:val="10"/>
          <w:szCs w:val="10"/>
        </w:rPr>
        <w:t xml:space="preserve">imaginative </w:t>
      </w:r>
      <w:r w:rsidRPr="00410C03">
        <w:rPr>
          <w:rFonts w:ascii="Garamond" w:hAnsi="Garamond" w:cs="Times New Roman"/>
          <w:b/>
          <w:sz w:val="24"/>
          <w:highlight w:val="cyan"/>
          <w:u w:val="single"/>
        </w:rPr>
        <w:t>error is all around us: a quarter of the world’s mammals are threatened with</w:t>
      </w:r>
      <w:r w:rsidRPr="00410C03">
        <w:rPr>
          <w:rFonts w:ascii="Garamond" w:hAnsi="Garamond" w:cs="Times New Roman"/>
          <w:sz w:val="24"/>
          <w:highlight w:val="cyan"/>
        </w:rPr>
        <w:t xml:space="preserve"> </w:t>
      </w:r>
      <w:r w:rsidRPr="00410C03">
        <w:rPr>
          <w:rFonts w:ascii="Garamond" w:hAnsi="Garamond" w:cs="Times New Roman"/>
          <w:sz w:val="10"/>
          <w:szCs w:val="10"/>
        </w:rPr>
        <w:t xml:space="preserve">imminent </w:t>
      </w:r>
      <w:r w:rsidRPr="00410C03">
        <w:rPr>
          <w:rFonts w:ascii="Garamond" w:hAnsi="Garamond" w:cs="Times New Roman"/>
          <w:b/>
          <w:sz w:val="24"/>
          <w:highlight w:val="cyan"/>
          <w:u w:val="single"/>
        </w:rPr>
        <w:t>extinction; an acre and a half of rainforest is felled every second</w:t>
      </w:r>
      <w:r w:rsidRPr="00410C03">
        <w:rPr>
          <w:rFonts w:ascii="Garamond" w:hAnsi="Garamond" w:cs="Times New Roman"/>
          <w:sz w:val="10"/>
          <w:szCs w:val="10"/>
        </w:rPr>
        <w:t xml:space="preserve">; 75% of the world’s fish stocks are on the verge of collapse; </w:t>
      </w:r>
      <w:r w:rsidRPr="00410C03">
        <w:rPr>
          <w:rFonts w:ascii="Garamond" w:hAnsi="Garamond" w:cs="Times New Roman"/>
          <w:b/>
          <w:sz w:val="24"/>
          <w:highlight w:val="cyan"/>
          <w:u w:val="single"/>
        </w:rPr>
        <w:t>humanity consumes 25% more of the world’s</w:t>
      </w:r>
      <w:r w:rsidRPr="00410C03">
        <w:rPr>
          <w:rFonts w:ascii="Garamond" w:hAnsi="Garamond" w:cs="Times New Roman"/>
          <w:sz w:val="24"/>
          <w:highlight w:val="cyan"/>
        </w:rPr>
        <w:t xml:space="preserve"> </w:t>
      </w:r>
      <w:r w:rsidRPr="00410C03">
        <w:rPr>
          <w:rFonts w:ascii="Garamond" w:hAnsi="Garamond" w:cs="Times New Roman"/>
          <w:sz w:val="10"/>
          <w:szCs w:val="10"/>
        </w:rPr>
        <w:t xml:space="preserve">natural </w:t>
      </w:r>
      <w:r w:rsidRPr="00410C03">
        <w:rPr>
          <w:rFonts w:ascii="Garamond" w:hAnsi="Garamond" w:cs="Times New Roman"/>
          <w:b/>
          <w:sz w:val="24"/>
          <w:highlight w:val="cyan"/>
          <w:u w:val="single"/>
        </w:rPr>
        <w:t>‘products’ than the Earth can replace</w:t>
      </w:r>
      <w:r w:rsidRPr="00410C03">
        <w:rPr>
          <w:rFonts w:ascii="Garamond" w:hAnsi="Garamond" w:cs="Times New Roman"/>
          <w:sz w:val="10"/>
          <w:szCs w:val="10"/>
          <w:highlight w:val="cyan"/>
        </w:rPr>
        <w:t xml:space="preserve"> </w:t>
      </w:r>
      <w:r w:rsidRPr="00410C03">
        <w:rPr>
          <w:rFonts w:ascii="Garamond" w:hAnsi="Garamond" w:cs="Times New Roman"/>
          <w:sz w:val="10"/>
          <w:szCs w:val="10"/>
        </w:rPr>
        <w:t xml:space="preserve">— a figure predicted to rise to 80% by mid-century. Even through the deadening lens of statistics, we can glimpse the violence to which our myths have driven us. </w:t>
      </w:r>
      <w:r w:rsidRPr="00410C03">
        <w:rPr>
          <w:rFonts w:ascii="Garamond" w:hAnsi="Garamond" w:cs="Times New Roman"/>
          <w:b/>
          <w:sz w:val="24"/>
          <w:highlight w:val="cyan"/>
          <w:u w:val="single"/>
        </w:rPr>
        <w:t>And over it all looms</w:t>
      </w:r>
      <w:r w:rsidRPr="008E2FA5">
        <w:rPr>
          <w:rFonts w:ascii="Garamond" w:hAnsi="Garamond" w:cs="Times New Roman"/>
          <w:sz w:val="24"/>
        </w:rPr>
        <w:t xml:space="preserve"> </w:t>
      </w:r>
      <w:r w:rsidRPr="00410C03">
        <w:rPr>
          <w:rFonts w:ascii="Garamond" w:hAnsi="Garamond" w:cs="Times New Roman"/>
          <w:sz w:val="10"/>
          <w:szCs w:val="10"/>
        </w:rPr>
        <w:t xml:space="preserve">runaway </w:t>
      </w:r>
      <w:r w:rsidRPr="00410C03">
        <w:rPr>
          <w:rFonts w:ascii="Garamond" w:hAnsi="Garamond" w:cs="Times New Roman"/>
          <w:b/>
          <w:sz w:val="24"/>
          <w:highlight w:val="cyan"/>
          <w:u w:val="single"/>
        </w:rPr>
        <w:t>climate change</w:t>
      </w:r>
      <w:r w:rsidRPr="00410C03">
        <w:rPr>
          <w:rFonts w:ascii="Garamond" w:hAnsi="Garamond" w:cs="Times New Roman"/>
          <w:sz w:val="10"/>
          <w:szCs w:val="10"/>
        </w:rPr>
        <w:t xml:space="preserve">. Climate change, </w:t>
      </w:r>
      <w:r w:rsidRPr="00410C03">
        <w:rPr>
          <w:rFonts w:ascii="Garamond" w:hAnsi="Garamond" w:cs="Times New Roman"/>
          <w:b/>
          <w:sz w:val="24"/>
          <w:highlight w:val="cyan"/>
          <w:u w:val="single"/>
        </w:rPr>
        <w:t>which threatens to render all</w:t>
      </w:r>
      <w:r w:rsidRPr="00410C03">
        <w:rPr>
          <w:rFonts w:ascii="Garamond" w:hAnsi="Garamond" w:cs="Times New Roman"/>
          <w:sz w:val="24"/>
          <w:highlight w:val="cyan"/>
        </w:rPr>
        <w:t xml:space="preserve"> </w:t>
      </w:r>
      <w:r w:rsidRPr="00410C03">
        <w:rPr>
          <w:rFonts w:ascii="Garamond" w:hAnsi="Garamond" w:cs="Times New Roman"/>
          <w:sz w:val="10"/>
          <w:szCs w:val="10"/>
        </w:rPr>
        <w:t xml:space="preserve">human </w:t>
      </w:r>
      <w:r w:rsidRPr="00410C03">
        <w:rPr>
          <w:rFonts w:ascii="Garamond" w:hAnsi="Garamond" w:cs="Times New Roman"/>
          <w:b/>
          <w:sz w:val="24"/>
          <w:highlight w:val="cyan"/>
          <w:u w:val="single"/>
        </w:rPr>
        <w:t>projects</w:t>
      </w:r>
      <w:r w:rsidRPr="00410C03">
        <w:rPr>
          <w:rFonts w:ascii="Garamond" w:hAnsi="Garamond" w:cs="Times New Roman"/>
          <w:sz w:val="24"/>
          <w:highlight w:val="cyan"/>
        </w:rPr>
        <w:t xml:space="preserve"> </w:t>
      </w:r>
      <w:r w:rsidRPr="00410C03">
        <w:rPr>
          <w:rFonts w:ascii="Garamond" w:hAnsi="Garamond" w:cs="Times New Roman"/>
          <w:b/>
          <w:sz w:val="24"/>
          <w:highlight w:val="cyan"/>
          <w:u w:val="single"/>
        </w:rPr>
        <w:t>irrelevant</w:t>
      </w:r>
      <w:r w:rsidRPr="00410C03">
        <w:rPr>
          <w:rFonts w:ascii="Garamond" w:hAnsi="Garamond" w:cs="Times New Roman"/>
          <w:sz w:val="10"/>
          <w:szCs w:val="10"/>
        </w:rPr>
        <w:t xml:space="preserve">; which presents us with detailed evidence of our lack of understanding of the world we inhabit while, at the same time, demonstrating that we are still entirely reliant upon it. Climate change, which highlights in painful </w:t>
      </w:r>
      <w:proofErr w:type="spellStart"/>
      <w:r w:rsidRPr="00410C03">
        <w:rPr>
          <w:rFonts w:ascii="Garamond" w:hAnsi="Garamond" w:cs="Times New Roman"/>
          <w:sz w:val="10"/>
          <w:szCs w:val="10"/>
        </w:rPr>
        <w:t>colour</w:t>
      </w:r>
      <w:proofErr w:type="spellEnd"/>
      <w:r w:rsidRPr="00410C03">
        <w:rPr>
          <w:rFonts w:ascii="Garamond" w:hAnsi="Garamond" w:cs="Times New Roman"/>
          <w:sz w:val="10"/>
          <w:szCs w:val="10"/>
        </w:rPr>
        <w:t xml:space="preserve"> the head-on crash between civilisation and ‘nature’; which makes plain, more effectively than any carefully constructed argument or optimistically defiant protest, how the machine’s need for permanent growth will require us to destroy ourselves in its name. </w:t>
      </w:r>
      <w:proofErr w:type="gramStart"/>
      <w:r w:rsidRPr="00410C03">
        <w:rPr>
          <w:rFonts w:ascii="Garamond" w:hAnsi="Garamond" w:cs="Times New Roman"/>
          <w:sz w:val="10"/>
          <w:szCs w:val="10"/>
        </w:rPr>
        <w:t>Climate change, which brings home at last our ultimate powerlessness.</w:t>
      </w:r>
      <w:proofErr w:type="gramEnd"/>
      <w:r w:rsidRPr="00410C03">
        <w:rPr>
          <w:rFonts w:ascii="Garamond" w:hAnsi="Garamond" w:cs="Times New Roman"/>
          <w:sz w:val="10"/>
          <w:szCs w:val="10"/>
        </w:rPr>
        <w:t xml:space="preserve"> These are the facts, or some of them. </w:t>
      </w:r>
      <w:r w:rsidRPr="00410C03">
        <w:rPr>
          <w:rFonts w:ascii="Garamond" w:hAnsi="Garamond" w:cs="Times New Roman"/>
          <w:b/>
          <w:sz w:val="24"/>
          <w:highlight w:val="cyan"/>
          <w:u w:val="single"/>
        </w:rPr>
        <w:t>Yet</w:t>
      </w:r>
      <w:r w:rsidRPr="00410C03">
        <w:rPr>
          <w:rFonts w:ascii="Garamond" w:hAnsi="Garamond" w:cs="Times New Roman"/>
          <w:sz w:val="24"/>
          <w:highlight w:val="cyan"/>
        </w:rPr>
        <w:t xml:space="preserve"> </w:t>
      </w:r>
      <w:r w:rsidRPr="00410C03">
        <w:rPr>
          <w:rFonts w:ascii="Garamond" w:hAnsi="Garamond" w:cs="Times New Roman"/>
          <w:sz w:val="10"/>
          <w:szCs w:val="10"/>
        </w:rPr>
        <w:t xml:space="preserve">facts never tell the whole story. (‘Facts’, Conrad wrote, in Lord Jim, ‘as if facts could prove anything.’) The facts of environmental crisis we hear so much about often conceal as much as they expose. </w:t>
      </w:r>
      <w:r w:rsidRPr="00410C03">
        <w:rPr>
          <w:rFonts w:ascii="Garamond" w:hAnsi="Garamond" w:cs="Times New Roman"/>
          <w:b/>
          <w:sz w:val="24"/>
          <w:highlight w:val="cyan"/>
          <w:u w:val="single"/>
        </w:rPr>
        <w:t>We hear</w:t>
      </w:r>
      <w:r w:rsidRPr="00410C03">
        <w:rPr>
          <w:rFonts w:ascii="Garamond" w:hAnsi="Garamond" w:cs="Times New Roman"/>
          <w:sz w:val="24"/>
          <w:highlight w:val="cyan"/>
        </w:rPr>
        <w:t xml:space="preserve"> </w:t>
      </w:r>
      <w:r w:rsidRPr="00410C03">
        <w:rPr>
          <w:rFonts w:ascii="Garamond" w:hAnsi="Garamond" w:cs="Times New Roman"/>
          <w:sz w:val="10"/>
          <w:szCs w:val="10"/>
        </w:rPr>
        <w:t xml:space="preserve">daily about the impacts of our activities on ‘the environment’ (like ‘nature’, this is an expression which distances us from the reality of our situation). Daily we hear, too, of the many ‘solutions’ to these problems: </w:t>
      </w:r>
      <w:proofErr w:type="gramStart"/>
      <w:r w:rsidRPr="00410C03">
        <w:rPr>
          <w:rFonts w:ascii="Garamond" w:hAnsi="Garamond" w:cs="Times New Roman"/>
          <w:sz w:val="10"/>
          <w:szCs w:val="10"/>
        </w:rPr>
        <w:t>solutions which</w:t>
      </w:r>
      <w:proofErr w:type="gramEnd"/>
      <w:r w:rsidRPr="00410C03">
        <w:rPr>
          <w:rFonts w:ascii="Garamond" w:hAnsi="Garamond" w:cs="Times New Roman"/>
          <w:sz w:val="10"/>
          <w:szCs w:val="10"/>
        </w:rPr>
        <w:t xml:space="preserve"> usually involve the necessity of urgent political agreement and a judicious application of human technological genius. Things may be changing, runs the narrative, but there is nothing we cannot deal with here, folks. We perhaps need to move faster, more urgently. Certainly we need to accelerate the pace of research and development. We accept </w:t>
      </w:r>
      <w:r w:rsidRPr="00410C03">
        <w:rPr>
          <w:rFonts w:ascii="Garamond" w:hAnsi="Garamond" w:cs="Times New Roman"/>
          <w:b/>
          <w:sz w:val="24"/>
          <w:highlight w:val="cyan"/>
          <w:u w:val="single"/>
        </w:rPr>
        <w:t>that</w:t>
      </w:r>
      <w:r w:rsidRPr="00410C03">
        <w:rPr>
          <w:rFonts w:ascii="Garamond" w:hAnsi="Garamond" w:cs="Times New Roman"/>
          <w:sz w:val="24"/>
          <w:highlight w:val="cyan"/>
        </w:rPr>
        <w:t xml:space="preserve"> </w:t>
      </w:r>
      <w:r w:rsidRPr="00410C03">
        <w:rPr>
          <w:rFonts w:ascii="Garamond" w:hAnsi="Garamond" w:cs="Times New Roman"/>
          <w:sz w:val="10"/>
          <w:szCs w:val="10"/>
        </w:rPr>
        <w:t xml:space="preserve">we must become more ‘sustainable’. But </w:t>
      </w:r>
      <w:r w:rsidRPr="00410C03">
        <w:rPr>
          <w:rFonts w:ascii="Garamond" w:hAnsi="Garamond" w:cs="Times New Roman"/>
          <w:b/>
          <w:sz w:val="24"/>
          <w:highlight w:val="cyan"/>
          <w:u w:val="single"/>
        </w:rPr>
        <w:t>everything will be fine</w:t>
      </w:r>
      <w:r w:rsidRPr="008E2FA5">
        <w:rPr>
          <w:rFonts w:ascii="Garamond" w:hAnsi="Garamond" w:cs="Times New Roman"/>
          <w:sz w:val="24"/>
        </w:rPr>
        <w:t xml:space="preserve">. </w:t>
      </w:r>
    </w:p>
    <w:p w14:paraId="00F41156" w14:textId="77777777" w:rsidR="008E2FA5" w:rsidRPr="00D004D4" w:rsidRDefault="008E2FA5" w:rsidP="00E07AE4">
      <w:pPr>
        <w:spacing w:line="360" w:lineRule="auto"/>
        <w:jc w:val="both"/>
        <w:rPr>
          <w:rFonts w:ascii="Garamond" w:hAnsi="Garamond" w:cs="Times New Roman"/>
          <w:sz w:val="10"/>
          <w:szCs w:val="10"/>
        </w:rPr>
      </w:pPr>
    </w:p>
    <w:p w14:paraId="7BDAE1FA" w14:textId="2B0B260C" w:rsidR="00A622C7" w:rsidRPr="009D681C" w:rsidRDefault="00D004D4" w:rsidP="00A622C7">
      <w:pPr>
        <w:spacing w:line="360" w:lineRule="auto"/>
        <w:jc w:val="both"/>
        <w:rPr>
          <w:rFonts w:ascii="Garamond" w:hAnsi="Garamond" w:cs="Times New Roman"/>
          <w:sz w:val="24"/>
        </w:rPr>
      </w:pPr>
      <w:r>
        <w:rPr>
          <w:rFonts w:ascii="Garamond" w:hAnsi="Garamond" w:cs="Times New Roman"/>
          <w:sz w:val="24"/>
        </w:rPr>
        <w:t xml:space="preserve">Despite the attempts to fix the machines of civilization through half-hearted measures of sustainability, and political reform, we are still headed for catastrophe.  Solutions to regulate </w:t>
      </w:r>
      <w:r w:rsidR="007245CC">
        <w:rPr>
          <w:rFonts w:ascii="Garamond" w:hAnsi="Garamond" w:cs="Times New Roman"/>
          <w:sz w:val="24"/>
        </w:rPr>
        <w:t xml:space="preserve">extractive industries and consumption are merely a façade created by the ruling class to preserve their power and do not actually address the anthropocentric mindset behind the “myth of progress.” </w:t>
      </w:r>
      <w:r w:rsidR="00A622C7">
        <w:rPr>
          <w:rFonts w:ascii="Garamond" w:hAnsi="Garamond" w:cs="Times New Roman"/>
          <w:sz w:val="24"/>
        </w:rPr>
        <w:t xml:space="preserve">Anthropocentrism is both the original and foundational hierarchy that structures all </w:t>
      </w:r>
      <w:r w:rsidR="008A17BA">
        <w:rPr>
          <w:rFonts w:ascii="Garamond" w:hAnsi="Garamond" w:cs="Times New Roman"/>
          <w:sz w:val="24"/>
        </w:rPr>
        <w:t xml:space="preserve">other forms of </w:t>
      </w:r>
      <w:r w:rsidR="00A622C7">
        <w:rPr>
          <w:rFonts w:ascii="Garamond" w:hAnsi="Garamond" w:cs="Times New Roman"/>
          <w:sz w:val="24"/>
        </w:rPr>
        <w:t xml:space="preserve">oppression.  </w:t>
      </w:r>
      <w:r w:rsidR="00A622C7">
        <w:rPr>
          <w:rFonts w:ascii="Garamond" w:hAnsi="Garamond" w:cs="Times New Roman"/>
          <w:b/>
          <w:sz w:val="24"/>
        </w:rPr>
        <w:t>Best</w:t>
      </w:r>
      <w:r w:rsidR="009958DB">
        <w:rPr>
          <w:rStyle w:val="FootnoteReference"/>
          <w:rFonts w:ascii="Garamond" w:hAnsi="Garamond" w:cs="Times New Roman"/>
          <w:b/>
          <w:sz w:val="24"/>
        </w:rPr>
        <w:footnoteReference w:id="3"/>
      </w:r>
      <w:r w:rsidR="00A622C7">
        <w:rPr>
          <w:rFonts w:ascii="Garamond" w:hAnsi="Garamond" w:cs="Times New Roman"/>
          <w:sz w:val="24"/>
        </w:rPr>
        <w:t xml:space="preserve"> explains,</w:t>
      </w:r>
    </w:p>
    <w:p w14:paraId="171C3EAA" w14:textId="77777777" w:rsidR="00A622C7" w:rsidRPr="00F57882" w:rsidRDefault="00A622C7" w:rsidP="00A622C7">
      <w:pPr>
        <w:spacing w:line="360" w:lineRule="auto"/>
        <w:jc w:val="both"/>
        <w:rPr>
          <w:rFonts w:ascii="Garamond" w:hAnsi="Garamond" w:cs="Times New Roman"/>
          <w:sz w:val="10"/>
          <w:szCs w:val="10"/>
        </w:rPr>
      </w:pPr>
    </w:p>
    <w:p w14:paraId="319CC990" w14:textId="77777777" w:rsidR="00A622C7" w:rsidRDefault="00A622C7" w:rsidP="00A622C7">
      <w:pPr>
        <w:spacing w:line="360" w:lineRule="auto"/>
        <w:jc w:val="both"/>
        <w:rPr>
          <w:rFonts w:ascii="Garamond" w:hAnsi="Garamond" w:cs="Times New Roman"/>
          <w:sz w:val="24"/>
        </w:rPr>
      </w:pPr>
      <w:r w:rsidRPr="001068AC">
        <w:rPr>
          <w:rFonts w:ascii="Garamond" w:hAnsi="Garamond" w:cs="Times New Roman"/>
          <w:b/>
          <w:sz w:val="24"/>
          <w:highlight w:val="cyan"/>
          <w:u w:val="single"/>
        </w:rPr>
        <w:t>Hierarchy emerged [when]</w:t>
      </w:r>
      <w:r w:rsidRPr="001068AC">
        <w:rPr>
          <w:rFonts w:ascii="Garamond" w:hAnsi="Garamond" w:cs="Times New Roman"/>
          <w:sz w:val="24"/>
          <w:highlight w:val="cyan"/>
        </w:rPr>
        <w:t xml:space="preserve"> </w:t>
      </w:r>
      <w:r w:rsidRPr="0043331B">
        <w:rPr>
          <w:rFonts w:ascii="Garamond" w:hAnsi="Garamond" w:cs="Times New Roman"/>
          <w:sz w:val="10"/>
          <w:szCs w:val="10"/>
        </w:rPr>
        <w:t>with the rise of agricultural society some ten thousand years ago. In the shift from nomadic hunting and gathering bands to settled agricultural practices,</w:t>
      </w:r>
      <w:r w:rsidRPr="00F57882">
        <w:rPr>
          <w:rFonts w:ascii="Garamond" w:hAnsi="Garamond" w:cs="Times New Roman"/>
          <w:sz w:val="24"/>
        </w:rPr>
        <w:t xml:space="preserve"> </w:t>
      </w:r>
      <w:r w:rsidRPr="001068AC">
        <w:rPr>
          <w:rFonts w:ascii="Garamond" w:hAnsi="Garamond" w:cs="Times New Roman"/>
          <w:b/>
          <w:sz w:val="24"/>
          <w:highlight w:val="cyan"/>
          <w:u w:val="single"/>
        </w:rPr>
        <w:t>humans began to establish</w:t>
      </w:r>
      <w:r w:rsidRPr="001068AC">
        <w:rPr>
          <w:rFonts w:ascii="Garamond" w:hAnsi="Garamond" w:cs="Times New Roman"/>
          <w:sz w:val="24"/>
          <w:highlight w:val="cyan"/>
        </w:rPr>
        <w:t xml:space="preserve"> </w:t>
      </w:r>
      <w:r w:rsidRPr="0043331B">
        <w:rPr>
          <w:rFonts w:ascii="Garamond" w:hAnsi="Garamond" w:cs="Times New Roman"/>
          <w:sz w:val="10"/>
          <w:szCs w:val="10"/>
        </w:rPr>
        <w:t>their</w:t>
      </w:r>
      <w:r w:rsidRPr="00F57882">
        <w:rPr>
          <w:rFonts w:ascii="Garamond" w:hAnsi="Garamond" w:cs="Times New Roman"/>
          <w:sz w:val="24"/>
        </w:rPr>
        <w:t xml:space="preserve"> </w:t>
      </w:r>
      <w:r w:rsidRPr="001068AC">
        <w:rPr>
          <w:rFonts w:ascii="Garamond" w:hAnsi="Garamond" w:cs="Times New Roman"/>
          <w:b/>
          <w:sz w:val="24"/>
          <w:highlight w:val="cyan"/>
          <w:u w:val="single"/>
        </w:rPr>
        <w:t>dominance</w:t>
      </w:r>
      <w:r w:rsidRPr="001068AC">
        <w:rPr>
          <w:rFonts w:ascii="Garamond" w:hAnsi="Garamond" w:cs="Times New Roman"/>
          <w:sz w:val="24"/>
          <w:highlight w:val="cyan"/>
        </w:rPr>
        <w:t xml:space="preserve"> </w:t>
      </w:r>
      <w:r w:rsidRPr="001068AC">
        <w:rPr>
          <w:rFonts w:ascii="Garamond" w:hAnsi="Garamond" w:cs="Times New Roman"/>
          <w:b/>
          <w:sz w:val="24"/>
          <w:highlight w:val="cyan"/>
          <w:u w:val="single"/>
        </w:rPr>
        <w:t>over animals through</w:t>
      </w:r>
      <w:r w:rsidRPr="001068AC">
        <w:rPr>
          <w:rFonts w:ascii="Garamond" w:hAnsi="Garamond" w:cs="Times New Roman"/>
          <w:sz w:val="24"/>
          <w:highlight w:val="cyan"/>
        </w:rPr>
        <w:t xml:space="preserve"> </w:t>
      </w:r>
      <w:r w:rsidRPr="0043331B">
        <w:rPr>
          <w:rFonts w:ascii="Garamond" w:hAnsi="Garamond" w:cs="Times New Roman"/>
          <w:sz w:val="10"/>
          <w:szCs w:val="10"/>
        </w:rPr>
        <w:t>“domestication.” In animal</w:t>
      </w:r>
      <w:r w:rsidRPr="00F57882">
        <w:rPr>
          <w:rFonts w:ascii="Garamond" w:hAnsi="Garamond" w:cs="Times New Roman"/>
          <w:sz w:val="24"/>
        </w:rPr>
        <w:t xml:space="preserve"> </w:t>
      </w:r>
      <w:r w:rsidRPr="001068AC">
        <w:rPr>
          <w:rFonts w:ascii="Garamond" w:hAnsi="Garamond" w:cs="Times New Roman"/>
          <w:b/>
          <w:sz w:val="24"/>
          <w:highlight w:val="cyan"/>
          <w:u w:val="single"/>
        </w:rPr>
        <w:t>domestication</w:t>
      </w:r>
      <w:r w:rsidRPr="001068AC">
        <w:rPr>
          <w:rFonts w:ascii="Garamond" w:hAnsi="Garamond" w:cs="Times New Roman"/>
          <w:sz w:val="24"/>
          <w:highlight w:val="cyan"/>
        </w:rPr>
        <w:t xml:space="preserve"> </w:t>
      </w:r>
      <w:r w:rsidRPr="0043331B">
        <w:rPr>
          <w:rFonts w:ascii="Garamond" w:hAnsi="Garamond" w:cs="Times New Roman"/>
          <w:sz w:val="10"/>
          <w:szCs w:val="10"/>
        </w:rPr>
        <w:t>(often a euphemism disguising coercion and cruelty), humans began to exploit animals for purposes such as obtaining food, milk, clothing, plowing, and transportation.</w:t>
      </w:r>
      <w:r w:rsidRPr="00F57882">
        <w:rPr>
          <w:rFonts w:ascii="Garamond" w:hAnsi="Garamond" w:cs="Times New Roman"/>
          <w:sz w:val="24"/>
        </w:rPr>
        <w:t xml:space="preserve"> </w:t>
      </w:r>
      <w:r w:rsidRPr="00C061C3">
        <w:rPr>
          <w:rFonts w:ascii="Garamond" w:hAnsi="Garamond" w:cs="Times New Roman"/>
          <w:b/>
          <w:sz w:val="24"/>
          <w:highlight w:val="cyan"/>
          <w:u w:val="single"/>
        </w:rPr>
        <w:t>As they gained</w:t>
      </w:r>
      <w:r w:rsidRPr="00C061C3">
        <w:rPr>
          <w:rFonts w:ascii="Garamond" w:hAnsi="Garamond" w:cs="Times New Roman"/>
          <w:sz w:val="24"/>
          <w:highlight w:val="cyan"/>
        </w:rPr>
        <w:t xml:space="preserve"> </w:t>
      </w:r>
      <w:r w:rsidRPr="0043331B">
        <w:rPr>
          <w:rFonts w:ascii="Garamond" w:hAnsi="Garamond" w:cs="Times New Roman"/>
          <w:sz w:val="10"/>
          <w:szCs w:val="10"/>
        </w:rPr>
        <w:t>increasing</w:t>
      </w:r>
      <w:r w:rsidRPr="00F57882">
        <w:rPr>
          <w:rFonts w:ascii="Garamond" w:hAnsi="Garamond" w:cs="Times New Roman"/>
          <w:sz w:val="24"/>
        </w:rPr>
        <w:t xml:space="preserve"> </w:t>
      </w:r>
      <w:r w:rsidRPr="00C061C3">
        <w:rPr>
          <w:rFonts w:ascii="Garamond" w:hAnsi="Garamond" w:cs="Times New Roman"/>
          <w:b/>
          <w:sz w:val="24"/>
          <w:highlight w:val="cyan"/>
          <w:u w:val="single"/>
        </w:rPr>
        <w:t>control</w:t>
      </w:r>
      <w:r w:rsidRPr="00C061C3">
        <w:rPr>
          <w:rFonts w:ascii="Garamond" w:hAnsi="Garamond" w:cs="Times New Roman"/>
          <w:sz w:val="24"/>
          <w:highlight w:val="cyan"/>
        </w:rPr>
        <w:t xml:space="preserve"> </w:t>
      </w:r>
      <w:r w:rsidRPr="0043331B">
        <w:rPr>
          <w:rFonts w:ascii="Garamond" w:hAnsi="Garamond" w:cs="Times New Roman"/>
          <w:sz w:val="10"/>
          <w:szCs w:val="10"/>
        </w:rPr>
        <w:t>over the lives and labor power of animals,</w:t>
      </w:r>
      <w:r w:rsidRPr="00F57882">
        <w:rPr>
          <w:rFonts w:ascii="Garamond" w:hAnsi="Garamond" w:cs="Times New Roman"/>
          <w:sz w:val="24"/>
        </w:rPr>
        <w:t xml:space="preserve"> </w:t>
      </w:r>
      <w:r w:rsidRPr="00C061C3">
        <w:rPr>
          <w:rFonts w:ascii="Garamond" w:hAnsi="Garamond" w:cs="Times New Roman"/>
          <w:b/>
          <w:sz w:val="24"/>
          <w:highlight w:val="cyan"/>
          <w:u w:val="single"/>
        </w:rPr>
        <w:t>humans bred them for desired traits</w:t>
      </w:r>
      <w:r w:rsidRPr="00C061C3">
        <w:rPr>
          <w:rFonts w:ascii="Garamond" w:hAnsi="Garamond" w:cs="Times New Roman"/>
          <w:sz w:val="24"/>
          <w:highlight w:val="cyan"/>
        </w:rPr>
        <w:t xml:space="preserve"> </w:t>
      </w:r>
      <w:r w:rsidRPr="0043331B">
        <w:rPr>
          <w:rFonts w:ascii="Garamond" w:hAnsi="Garamond" w:cs="Times New Roman"/>
          <w:sz w:val="10"/>
          <w:szCs w:val="10"/>
        </w:rPr>
        <w:t>and controlled them in various ways, such as castrating males to make them more docile.</w:t>
      </w:r>
      <w:r w:rsidRPr="00F57882">
        <w:rPr>
          <w:rFonts w:ascii="Garamond" w:hAnsi="Garamond" w:cs="Times New Roman"/>
          <w:sz w:val="24"/>
        </w:rPr>
        <w:t xml:space="preserve"> </w:t>
      </w:r>
      <w:r w:rsidRPr="00C061C3">
        <w:rPr>
          <w:rFonts w:ascii="Garamond" w:hAnsi="Garamond" w:cs="Times New Roman"/>
          <w:b/>
          <w:sz w:val="24"/>
          <w:highlight w:val="cyan"/>
          <w:u w:val="single"/>
        </w:rPr>
        <w:t>To</w:t>
      </w:r>
      <w:r w:rsidRPr="00C061C3">
        <w:rPr>
          <w:rFonts w:ascii="Garamond" w:hAnsi="Garamond" w:cs="Times New Roman"/>
          <w:sz w:val="24"/>
          <w:highlight w:val="cyan"/>
        </w:rPr>
        <w:t xml:space="preserve"> </w:t>
      </w:r>
      <w:r w:rsidRPr="0043331B">
        <w:rPr>
          <w:rFonts w:ascii="Garamond" w:hAnsi="Garamond" w:cs="Times New Roman"/>
          <w:sz w:val="10"/>
          <w:szCs w:val="10"/>
        </w:rPr>
        <w:t>conquer,</w:t>
      </w:r>
      <w:r w:rsidRPr="00F57882">
        <w:rPr>
          <w:rFonts w:ascii="Garamond" w:hAnsi="Garamond" w:cs="Times New Roman"/>
          <w:sz w:val="24"/>
        </w:rPr>
        <w:t xml:space="preserve"> </w:t>
      </w:r>
      <w:r w:rsidRPr="00C061C3">
        <w:rPr>
          <w:rFonts w:ascii="Garamond" w:hAnsi="Garamond" w:cs="Times New Roman"/>
          <w:b/>
          <w:sz w:val="24"/>
          <w:highlight w:val="cyan"/>
          <w:u w:val="single"/>
        </w:rPr>
        <w:t>enslave</w:t>
      </w:r>
      <w:r w:rsidRPr="0043331B">
        <w:rPr>
          <w:rFonts w:ascii="Garamond" w:hAnsi="Garamond" w:cs="Times New Roman"/>
          <w:sz w:val="10"/>
          <w:szCs w:val="10"/>
        </w:rPr>
        <w:t>, and claim</w:t>
      </w:r>
      <w:r w:rsidRPr="00F57882">
        <w:rPr>
          <w:rFonts w:ascii="Garamond" w:hAnsi="Garamond" w:cs="Times New Roman"/>
          <w:sz w:val="24"/>
        </w:rPr>
        <w:t xml:space="preserve"> </w:t>
      </w:r>
      <w:r w:rsidRPr="00C061C3">
        <w:rPr>
          <w:rFonts w:ascii="Garamond" w:hAnsi="Garamond" w:cs="Times New Roman"/>
          <w:b/>
          <w:sz w:val="24"/>
          <w:highlight w:val="cyan"/>
          <w:u w:val="single"/>
        </w:rPr>
        <w:t>animals as their own property, humans developed</w:t>
      </w:r>
      <w:r w:rsidRPr="00C061C3">
        <w:rPr>
          <w:rFonts w:ascii="Garamond" w:hAnsi="Garamond" w:cs="Times New Roman"/>
          <w:sz w:val="24"/>
          <w:highlight w:val="cyan"/>
        </w:rPr>
        <w:t xml:space="preserve"> </w:t>
      </w:r>
      <w:r w:rsidRPr="0043331B">
        <w:rPr>
          <w:rFonts w:ascii="Garamond" w:hAnsi="Garamond" w:cs="Times New Roman"/>
          <w:sz w:val="10"/>
          <w:szCs w:val="10"/>
        </w:rPr>
        <w:t>numerous</w:t>
      </w:r>
      <w:r w:rsidRPr="00F57882">
        <w:rPr>
          <w:rFonts w:ascii="Garamond" w:hAnsi="Garamond" w:cs="Times New Roman"/>
          <w:sz w:val="24"/>
        </w:rPr>
        <w:t xml:space="preserve"> </w:t>
      </w:r>
      <w:r w:rsidRPr="0043331B">
        <w:rPr>
          <w:rFonts w:ascii="Garamond" w:hAnsi="Garamond" w:cs="Times New Roman"/>
          <w:sz w:val="10"/>
          <w:szCs w:val="10"/>
        </w:rPr>
        <w:t>technologies, such as pens,</w:t>
      </w:r>
      <w:r w:rsidRPr="00F57882">
        <w:rPr>
          <w:rFonts w:ascii="Garamond" w:hAnsi="Garamond" w:cs="Times New Roman"/>
          <w:sz w:val="24"/>
        </w:rPr>
        <w:t xml:space="preserve"> </w:t>
      </w:r>
      <w:r w:rsidRPr="00C061C3">
        <w:rPr>
          <w:rFonts w:ascii="Garamond" w:hAnsi="Garamond" w:cs="Times New Roman"/>
          <w:b/>
          <w:sz w:val="24"/>
          <w:highlight w:val="cyan"/>
          <w:u w:val="single"/>
        </w:rPr>
        <w:t>cages</w:t>
      </w:r>
      <w:r w:rsidRPr="00F57882">
        <w:rPr>
          <w:rFonts w:ascii="Garamond" w:hAnsi="Garamond" w:cs="Times New Roman"/>
          <w:sz w:val="24"/>
        </w:rPr>
        <w:t xml:space="preserve">, </w:t>
      </w:r>
      <w:r w:rsidRPr="0043331B">
        <w:rPr>
          <w:rFonts w:ascii="Garamond" w:hAnsi="Garamond" w:cs="Times New Roman"/>
          <w:sz w:val="10"/>
          <w:szCs w:val="10"/>
        </w:rPr>
        <w:t>collars, ropes,</w:t>
      </w:r>
      <w:r w:rsidRPr="00F57882">
        <w:rPr>
          <w:rFonts w:ascii="Garamond" w:hAnsi="Garamond" w:cs="Times New Roman"/>
          <w:sz w:val="24"/>
        </w:rPr>
        <w:t xml:space="preserve"> </w:t>
      </w:r>
      <w:r w:rsidRPr="00C061C3">
        <w:rPr>
          <w:rFonts w:ascii="Garamond" w:hAnsi="Garamond" w:cs="Times New Roman"/>
          <w:b/>
          <w:sz w:val="24"/>
          <w:highlight w:val="cyan"/>
          <w:u w:val="single"/>
        </w:rPr>
        <w:t>chains, and branding irons. The domination of animals paved the way for the domination of humans</w:t>
      </w:r>
      <w:r w:rsidRPr="00F57882">
        <w:rPr>
          <w:rFonts w:ascii="Garamond" w:hAnsi="Garamond" w:cs="Times New Roman"/>
          <w:sz w:val="24"/>
        </w:rPr>
        <w:t xml:space="preserve">. </w:t>
      </w:r>
      <w:r w:rsidRPr="0043331B">
        <w:rPr>
          <w:rFonts w:ascii="Garamond" w:hAnsi="Garamond" w:cs="Times New Roman"/>
          <w:sz w:val="10"/>
          <w:szCs w:val="10"/>
        </w:rPr>
        <w:t>The sexual subjugation of women, Patterson suggests, was modeled after the domestication of animals, such that men began to control women’s reproductive capacity, to enforce repressive sexual norms, and to rape them as they forced breeding in their animals. Not coincidentally, Patterson argues, slavery emerged in the same region of the Middle East that spawned agriculture, and, in fact, developed as an extension of animal domestication practices. In areas like Sumer, slaves were managed like livestock, and males were castrated and forced to work along with females. In the fifteenth century,</w:t>
      </w:r>
      <w:r w:rsidRPr="00F57882">
        <w:rPr>
          <w:rFonts w:ascii="Garamond" w:hAnsi="Garamond" w:cs="Times New Roman"/>
          <w:sz w:val="24"/>
        </w:rPr>
        <w:t xml:space="preserve"> </w:t>
      </w:r>
      <w:r w:rsidRPr="0095538B">
        <w:rPr>
          <w:rFonts w:ascii="Garamond" w:hAnsi="Garamond" w:cs="Times New Roman"/>
          <w:b/>
          <w:sz w:val="24"/>
          <w:highlight w:val="cyan"/>
          <w:u w:val="single"/>
        </w:rPr>
        <w:t>when Europeans began</w:t>
      </w:r>
      <w:r w:rsidRPr="00F57882">
        <w:rPr>
          <w:rFonts w:ascii="Garamond" w:hAnsi="Garamond" w:cs="Times New Roman"/>
          <w:sz w:val="24"/>
        </w:rPr>
        <w:t xml:space="preserve"> </w:t>
      </w:r>
      <w:r w:rsidRPr="0043331B">
        <w:rPr>
          <w:rFonts w:ascii="Garamond" w:hAnsi="Garamond" w:cs="Times New Roman"/>
          <w:sz w:val="10"/>
          <w:szCs w:val="10"/>
        </w:rPr>
        <w:t>the</w:t>
      </w:r>
      <w:r w:rsidRPr="00F57882">
        <w:rPr>
          <w:rFonts w:ascii="Garamond" w:hAnsi="Garamond" w:cs="Times New Roman"/>
          <w:sz w:val="24"/>
        </w:rPr>
        <w:t xml:space="preserve"> </w:t>
      </w:r>
      <w:r w:rsidRPr="0095538B">
        <w:rPr>
          <w:rFonts w:ascii="Garamond" w:hAnsi="Garamond" w:cs="Times New Roman"/>
          <w:b/>
          <w:sz w:val="24"/>
          <w:highlight w:val="cyan"/>
          <w:u w:val="single"/>
        </w:rPr>
        <w:t>colonization</w:t>
      </w:r>
      <w:r w:rsidRPr="0095538B">
        <w:rPr>
          <w:rFonts w:ascii="Garamond" w:hAnsi="Garamond" w:cs="Times New Roman"/>
          <w:sz w:val="24"/>
          <w:highlight w:val="cyan"/>
        </w:rPr>
        <w:t xml:space="preserve"> </w:t>
      </w:r>
      <w:r w:rsidRPr="0043331B">
        <w:rPr>
          <w:rFonts w:ascii="Garamond" w:hAnsi="Garamond" w:cs="Times New Roman"/>
          <w:sz w:val="10"/>
          <w:szCs w:val="10"/>
        </w:rPr>
        <w:t>of Africa and Spain introduced the first international slave markets,</w:t>
      </w:r>
      <w:r w:rsidRPr="00F57882">
        <w:rPr>
          <w:rFonts w:ascii="Garamond" w:hAnsi="Garamond" w:cs="Times New Roman"/>
          <w:sz w:val="24"/>
        </w:rPr>
        <w:t xml:space="preserve"> </w:t>
      </w:r>
      <w:r w:rsidRPr="0095538B">
        <w:rPr>
          <w:rFonts w:ascii="Garamond" w:hAnsi="Garamond" w:cs="Times New Roman"/>
          <w:b/>
          <w:sz w:val="24"/>
          <w:highlight w:val="cyan"/>
          <w:u w:val="single"/>
        </w:rPr>
        <w:t>the</w:t>
      </w:r>
      <w:r w:rsidRPr="0095538B">
        <w:rPr>
          <w:rFonts w:ascii="Garamond" w:hAnsi="Garamond" w:cs="Times New Roman"/>
          <w:sz w:val="24"/>
          <w:highlight w:val="cyan"/>
        </w:rPr>
        <w:t xml:space="preserve"> </w:t>
      </w:r>
      <w:r w:rsidRPr="0043331B">
        <w:rPr>
          <w:rFonts w:ascii="Garamond" w:hAnsi="Garamond" w:cs="Times New Roman"/>
          <w:sz w:val="10"/>
          <w:szCs w:val="10"/>
        </w:rPr>
        <w:t>metaphors,</w:t>
      </w:r>
      <w:r w:rsidRPr="00F57882">
        <w:rPr>
          <w:rFonts w:ascii="Garamond" w:hAnsi="Garamond" w:cs="Times New Roman"/>
          <w:sz w:val="24"/>
        </w:rPr>
        <w:t xml:space="preserve"> </w:t>
      </w:r>
      <w:r w:rsidRPr="0095538B">
        <w:rPr>
          <w:rFonts w:ascii="Garamond" w:hAnsi="Garamond" w:cs="Times New Roman"/>
          <w:b/>
          <w:sz w:val="24"/>
          <w:highlight w:val="cyan"/>
          <w:u w:val="single"/>
        </w:rPr>
        <w:t>models, and technologies used to exploit animal</w:t>
      </w:r>
      <w:r>
        <w:rPr>
          <w:rFonts w:ascii="Garamond" w:hAnsi="Garamond" w:cs="Times New Roman"/>
          <w:b/>
          <w:sz w:val="24"/>
          <w:highlight w:val="cyan"/>
          <w:u w:val="single"/>
        </w:rPr>
        <w:t>[s]</w:t>
      </w:r>
      <w:r w:rsidRPr="0095538B">
        <w:rPr>
          <w:rFonts w:ascii="Garamond" w:hAnsi="Garamond" w:cs="Times New Roman"/>
          <w:sz w:val="24"/>
          <w:highlight w:val="cyan"/>
        </w:rPr>
        <w:t xml:space="preserve"> </w:t>
      </w:r>
      <w:r w:rsidRPr="0043331B">
        <w:rPr>
          <w:rFonts w:ascii="Garamond" w:hAnsi="Garamond" w:cs="Times New Roman"/>
          <w:sz w:val="10"/>
          <w:szCs w:val="10"/>
        </w:rPr>
        <w:t>slaves</w:t>
      </w:r>
      <w:r w:rsidRPr="00F57882">
        <w:rPr>
          <w:rFonts w:ascii="Garamond" w:hAnsi="Garamond" w:cs="Times New Roman"/>
          <w:sz w:val="24"/>
        </w:rPr>
        <w:t xml:space="preserve"> </w:t>
      </w:r>
      <w:r w:rsidRPr="0095538B">
        <w:rPr>
          <w:rFonts w:ascii="Garamond" w:hAnsi="Garamond" w:cs="Times New Roman"/>
          <w:b/>
          <w:sz w:val="24"/>
          <w:highlight w:val="cyan"/>
          <w:u w:val="single"/>
        </w:rPr>
        <w:t>were applied with equal cruelty</w:t>
      </w:r>
      <w:r w:rsidRPr="0095538B">
        <w:rPr>
          <w:rFonts w:ascii="Garamond" w:hAnsi="Garamond" w:cs="Times New Roman"/>
          <w:sz w:val="24"/>
          <w:highlight w:val="cyan"/>
        </w:rPr>
        <w:t xml:space="preserve"> </w:t>
      </w:r>
      <w:r w:rsidRPr="0043331B">
        <w:rPr>
          <w:rFonts w:ascii="Garamond" w:hAnsi="Garamond" w:cs="Times New Roman"/>
          <w:sz w:val="10"/>
          <w:szCs w:val="10"/>
        </w:rPr>
        <w:t>and</w:t>
      </w:r>
      <w:r w:rsidRPr="00F57882">
        <w:rPr>
          <w:rFonts w:ascii="Garamond" w:hAnsi="Garamond" w:cs="Times New Roman"/>
          <w:sz w:val="24"/>
        </w:rPr>
        <w:t xml:space="preserve"> </w:t>
      </w:r>
      <w:r w:rsidRPr="0043331B">
        <w:rPr>
          <w:rFonts w:ascii="Garamond" w:hAnsi="Garamond" w:cs="Times New Roman"/>
          <w:sz w:val="10"/>
          <w:szCs w:val="10"/>
        </w:rPr>
        <w:t>force</w:t>
      </w:r>
      <w:r w:rsidRPr="00F57882">
        <w:rPr>
          <w:rFonts w:ascii="Garamond" w:hAnsi="Garamond" w:cs="Times New Roman"/>
          <w:sz w:val="24"/>
        </w:rPr>
        <w:t xml:space="preserve"> </w:t>
      </w:r>
      <w:r w:rsidRPr="0095538B">
        <w:rPr>
          <w:rFonts w:ascii="Garamond" w:hAnsi="Garamond" w:cs="Times New Roman"/>
          <w:b/>
          <w:sz w:val="24"/>
          <w:highlight w:val="cyan"/>
          <w:u w:val="single"/>
        </w:rPr>
        <w:t xml:space="preserve">to </w:t>
      </w:r>
      <w:r w:rsidRPr="00680252">
        <w:rPr>
          <w:rFonts w:ascii="Garamond" w:hAnsi="Garamond" w:cs="Times New Roman"/>
          <w:sz w:val="10"/>
          <w:szCs w:val="10"/>
        </w:rPr>
        <w:t>human</w:t>
      </w:r>
      <w:r w:rsidRPr="00680252">
        <w:rPr>
          <w:rFonts w:ascii="Garamond" w:hAnsi="Garamond" w:cs="Times New Roman"/>
          <w:b/>
          <w:sz w:val="24"/>
          <w:u w:val="single"/>
        </w:rPr>
        <w:t xml:space="preserve"> </w:t>
      </w:r>
      <w:r w:rsidRPr="0095538B">
        <w:rPr>
          <w:rFonts w:ascii="Garamond" w:hAnsi="Garamond" w:cs="Times New Roman"/>
          <w:b/>
          <w:sz w:val="24"/>
          <w:highlight w:val="cyan"/>
          <w:u w:val="single"/>
        </w:rPr>
        <w:t>slaves. Stealing Africans from their native environment</w:t>
      </w:r>
      <w:r w:rsidRPr="0095538B">
        <w:rPr>
          <w:rFonts w:ascii="Garamond" w:hAnsi="Garamond" w:cs="Times New Roman"/>
          <w:sz w:val="24"/>
          <w:highlight w:val="cyan"/>
        </w:rPr>
        <w:t xml:space="preserve"> </w:t>
      </w:r>
      <w:r w:rsidRPr="0043331B">
        <w:rPr>
          <w:rFonts w:ascii="Garamond" w:hAnsi="Garamond" w:cs="Times New Roman"/>
          <w:sz w:val="10"/>
          <w:szCs w:val="10"/>
        </w:rPr>
        <w:t>and homeland, breaking up families who scream in anguish,</w:t>
      </w:r>
      <w:r w:rsidRPr="00F57882">
        <w:rPr>
          <w:rFonts w:ascii="Garamond" w:hAnsi="Garamond" w:cs="Times New Roman"/>
          <w:sz w:val="24"/>
        </w:rPr>
        <w:t xml:space="preserve"> </w:t>
      </w:r>
      <w:r w:rsidRPr="0095538B">
        <w:rPr>
          <w:rFonts w:ascii="Garamond" w:hAnsi="Garamond" w:cs="Times New Roman"/>
          <w:b/>
          <w:sz w:val="24"/>
          <w:highlight w:val="cyan"/>
          <w:u w:val="single"/>
        </w:rPr>
        <w:t>wrapping chains around</w:t>
      </w:r>
      <w:r w:rsidRPr="0095538B">
        <w:rPr>
          <w:rFonts w:ascii="Garamond" w:hAnsi="Garamond" w:cs="Times New Roman"/>
          <w:sz w:val="24"/>
          <w:highlight w:val="cyan"/>
        </w:rPr>
        <w:t xml:space="preserve"> </w:t>
      </w:r>
      <w:r w:rsidRPr="0043331B">
        <w:rPr>
          <w:rFonts w:ascii="Garamond" w:hAnsi="Garamond" w:cs="Times New Roman"/>
          <w:sz w:val="10"/>
          <w:szCs w:val="10"/>
        </w:rPr>
        <w:t>slaves’ bodies, shipping</w:t>
      </w:r>
      <w:r w:rsidRPr="00F57882">
        <w:rPr>
          <w:rFonts w:ascii="Garamond" w:hAnsi="Garamond" w:cs="Times New Roman"/>
          <w:sz w:val="24"/>
        </w:rPr>
        <w:t xml:space="preserve"> </w:t>
      </w:r>
      <w:r w:rsidRPr="0095538B">
        <w:rPr>
          <w:rFonts w:ascii="Garamond" w:hAnsi="Garamond" w:cs="Times New Roman"/>
          <w:b/>
          <w:sz w:val="24"/>
          <w:highlight w:val="cyan"/>
          <w:u w:val="single"/>
        </w:rPr>
        <w:t>them</w:t>
      </w:r>
      <w:r w:rsidRPr="0095538B">
        <w:rPr>
          <w:rFonts w:ascii="Garamond" w:hAnsi="Garamond" w:cs="Times New Roman"/>
          <w:sz w:val="24"/>
          <w:highlight w:val="cyan"/>
        </w:rPr>
        <w:t xml:space="preserve"> </w:t>
      </w:r>
      <w:r w:rsidRPr="0043331B">
        <w:rPr>
          <w:rFonts w:ascii="Garamond" w:hAnsi="Garamond" w:cs="Times New Roman"/>
          <w:sz w:val="10"/>
          <w:szCs w:val="10"/>
        </w:rPr>
        <w:t>in cramped quarters across continents for weeks or months with no regard for their needs or suffering,</w:t>
      </w:r>
      <w:r w:rsidRPr="00F57882">
        <w:rPr>
          <w:rFonts w:ascii="Garamond" w:hAnsi="Garamond" w:cs="Times New Roman"/>
          <w:sz w:val="24"/>
        </w:rPr>
        <w:t xml:space="preserve"> </w:t>
      </w:r>
      <w:r w:rsidRPr="0095538B">
        <w:rPr>
          <w:rFonts w:ascii="Garamond" w:hAnsi="Garamond" w:cs="Times New Roman"/>
          <w:b/>
          <w:sz w:val="24"/>
          <w:highlight w:val="cyan"/>
          <w:u w:val="single"/>
        </w:rPr>
        <w:t>branding their skin</w:t>
      </w:r>
      <w:r w:rsidRPr="0095538B">
        <w:rPr>
          <w:rFonts w:ascii="Garamond" w:hAnsi="Garamond" w:cs="Times New Roman"/>
          <w:sz w:val="24"/>
          <w:highlight w:val="cyan"/>
        </w:rPr>
        <w:t xml:space="preserve"> </w:t>
      </w:r>
      <w:r w:rsidRPr="0043331B">
        <w:rPr>
          <w:rFonts w:ascii="Garamond" w:hAnsi="Garamond" w:cs="Times New Roman"/>
          <w:sz w:val="10"/>
          <w:szCs w:val="10"/>
        </w:rPr>
        <w:t>with a hot iron</w:t>
      </w:r>
      <w:r w:rsidRPr="00F57882">
        <w:rPr>
          <w:rFonts w:ascii="Garamond" w:hAnsi="Garamond" w:cs="Times New Roman"/>
          <w:sz w:val="24"/>
        </w:rPr>
        <w:t xml:space="preserve"> </w:t>
      </w:r>
      <w:r w:rsidRPr="0095538B">
        <w:rPr>
          <w:rFonts w:ascii="Garamond" w:hAnsi="Garamond" w:cs="Times New Roman"/>
          <w:b/>
          <w:sz w:val="24"/>
          <w:highlight w:val="cyan"/>
          <w:u w:val="single"/>
        </w:rPr>
        <w:t>to mark them as property,</w:t>
      </w:r>
      <w:r w:rsidRPr="0095538B">
        <w:rPr>
          <w:rFonts w:ascii="Garamond" w:hAnsi="Garamond" w:cs="Times New Roman"/>
          <w:sz w:val="24"/>
          <w:highlight w:val="cyan"/>
        </w:rPr>
        <w:t xml:space="preserve"> </w:t>
      </w:r>
      <w:r w:rsidRPr="0043331B">
        <w:rPr>
          <w:rFonts w:ascii="Garamond" w:hAnsi="Garamond" w:cs="Times New Roman"/>
          <w:sz w:val="10"/>
          <w:szCs w:val="10"/>
        </w:rPr>
        <w:t>auctioning them as servants, breeding them for service and labor, exploiting them for profit, beating them in rages of hatred and anger, and killing them in vast numbers –</w:t>
      </w:r>
      <w:r w:rsidRPr="00F57882">
        <w:rPr>
          <w:rFonts w:ascii="Garamond" w:hAnsi="Garamond" w:cs="Times New Roman"/>
          <w:sz w:val="24"/>
        </w:rPr>
        <w:t xml:space="preserve"> </w:t>
      </w:r>
      <w:r w:rsidRPr="0095538B">
        <w:rPr>
          <w:rFonts w:ascii="Garamond" w:hAnsi="Garamond" w:cs="Times New Roman"/>
          <w:b/>
          <w:sz w:val="24"/>
          <w:highlight w:val="cyan"/>
          <w:u w:val="single"/>
        </w:rPr>
        <w:t>all these horrors</w:t>
      </w:r>
      <w:r w:rsidRPr="0095538B">
        <w:rPr>
          <w:rFonts w:ascii="Garamond" w:hAnsi="Garamond" w:cs="Times New Roman"/>
          <w:sz w:val="24"/>
          <w:highlight w:val="cyan"/>
        </w:rPr>
        <w:t xml:space="preserve"> </w:t>
      </w:r>
      <w:r w:rsidRPr="0043331B">
        <w:rPr>
          <w:rFonts w:ascii="Garamond" w:hAnsi="Garamond" w:cs="Times New Roman"/>
          <w:sz w:val="10"/>
          <w:szCs w:val="10"/>
        </w:rPr>
        <w:t>and countless others inflicted on black slaves</w:t>
      </w:r>
      <w:r w:rsidRPr="00F57882">
        <w:rPr>
          <w:rFonts w:ascii="Garamond" w:hAnsi="Garamond" w:cs="Times New Roman"/>
          <w:sz w:val="24"/>
        </w:rPr>
        <w:t xml:space="preserve"> </w:t>
      </w:r>
      <w:r w:rsidRPr="0095538B">
        <w:rPr>
          <w:rFonts w:ascii="Garamond" w:hAnsi="Garamond" w:cs="Times New Roman"/>
          <w:b/>
          <w:sz w:val="24"/>
          <w:highlight w:val="cyan"/>
          <w:u w:val="single"/>
        </w:rPr>
        <w:t>were developed</w:t>
      </w:r>
      <w:r w:rsidRPr="0095538B">
        <w:rPr>
          <w:rFonts w:ascii="Garamond" w:hAnsi="Garamond" w:cs="Times New Roman"/>
          <w:sz w:val="24"/>
          <w:highlight w:val="cyan"/>
        </w:rPr>
        <w:t xml:space="preserve"> </w:t>
      </w:r>
      <w:r w:rsidRPr="0043331B">
        <w:rPr>
          <w:rFonts w:ascii="Garamond" w:hAnsi="Garamond" w:cs="Times New Roman"/>
          <w:sz w:val="10"/>
          <w:szCs w:val="10"/>
        </w:rPr>
        <w:t>and perfected centuries earlier</w:t>
      </w:r>
      <w:r w:rsidRPr="00F57882">
        <w:rPr>
          <w:rFonts w:ascii="Garamond" w:hAnsi="Garamond" w:cs="Times New Roman"/>
          <w:sz w:val="24"/>
        </w:rPr>
        <w:t xml:space="preserve"> </w:t>
      </w:r>
      <w:r w:rsidRPr="0095538B">
        <w:rPr>
          <w:rFonts w:ascii="Garamond" w:hAnsi="Garamond" w:cs="Times New Roman"/>
          <w:b/>
          <w:sz w:val="24"/>
          <w:highlight w:val="cyan"/>
          <w:u w:val="single"/>
        </w:rPr>
        <w:t>through animal exploitation</w:t>
      </w:r>
      <w:r w:rsidRPr="0043331B">
        <w:rPr>
          <w:rFonts w:ascii="Garamond" w:hAnsi="Garamond" w:cs="Times New Roman"/>
          <w:sz w:val="10"/>
          <w:szCs w:val="10"/>
        </w:rPr>
        <w:t>. As the domestication of animals developed in agricultural society, humans lost the intimate connections they once had with animals. By the time of Aristotle, certainly, and with the bigoted assistance of medieval theologians such as St. Augustine and Thomas Aquinas, western humanity had developed an explicitly hierarchical worldview – that came to be known as the “Great Chain of Being” – used to position humans as the end to which all other beings were mere means.  Patterson underscores the crucial point that</w:t>
      </w:r>
      <w:r w:rsidRPr="00F57882">
        <w:rPr>
          <w:rFonts w:ascii="Garamond" w:hAnsi="Garamond" w:cs="Times New Roman"/>
          <w:sz w:val="24"/>
        </w:rPr>
        <w:t xml:space="preserve"> </w:t>
      </w:r>
      <w:r w:rsidRPr="00292DE9">
        <w:rPr>
          <w:rFonts w:ascii="Garamond" w:hAnsi="Garamond" w:cs="Times New Roman"/>
          <w:b/>
          <w:sz w:val="24"/>
          <w:highlight w:val="cyan"/>
          <w:u w:val="single"/>
        </w:rPr>
        <w:t>the domination of human</w:t>
      </w:r>
      <w:r w:rsidRPr="00F57882">
        <w:rPr>
          <w:rFonts w:ascii="Garamond" w:hAnsi="Garamond" w:cs="Times New Roman"/>
          <w:sz w:val="24"/>
        </w:rPr>
        <w:t xml:space="preserve"> </w:t>
      </w:r>
      <w:r w:rsidRPr="0043331B">
        <w:rPr>
          <w:rFonts w:ascii="Garamond" w:hAnsi="Garamond" w:cs="Times New Roman"/>
          <w:sz w:val="10"/>
          <w:szCs w:val="10"/>
        </w:rPr>
        <w:t>over human and its exercise through slavery, warfare, and genocide typically</w:t>
      </w:r>
      <w:r w:rsidRPr="00F57882">
        <w:rPr>
          <w:rFonts w:ascii="Garamond" w:hAnsi="Garamond" w:cs="Times New Roman"/>
          <w:sz w:val="24"/>
        </w:rPr>
        <w:t xml:space="preserve"> </w:t>
      </w:r>
      <w:r w:rsidRPr="00292DE9">
        <w:rPr>
          <w:rFonts w:ascii="Garamond" w:hAnsi="Garamond" w:cs="Times New Roman"/>
          <w:b/>
          <w:sz w:val="24"/>
          <w:highlight w:val="cyan"/>
          <w:u w:val="single"/>
        </w:rPr>
        <w:t>begins with the denigration of victims.</w:t>
      </w:r>
      <w:r w:rsidRPr="00F57882">
        <w:rPr>
          <w:rFonts w:ascii="Garamond" w:hAnsi="Garamond" w:cs="Times New Roman"/>
          <w:sz w:val="24"/>
        </w:rPr>
        <w:t xml:space="preserve"> </w:t>
      </w:r>
    </w:p>
    <w:p w14:paraId="0A5E6C04" w14:textId="5A34036B" w:rsidR="00D07656" w:rsidRPr="00532413" w:rsidRDefault="00D07656" w:rsidP="00A622C7">
      <w:pPr>
        <w:spacing w:line="360" w:lineRule="auto"/>
        <w:jc w:val="both"/>
        <w:rPr>
          <w:rFonts w:ascii="Garamond" w:hAnsi="Garamond" w:cs="Times New Roman"/>
          <w:sz w:val="10"/>
          <w:szCs w:val="10"/>
        </w:rPr>
      </w:pPr>
    </w:p>
    <w:p w14:paraId="765926C7" w14:textId="2C7A2DBB" w:rsidR="00F57882" w:rsidRDefault="00532413" w:rsidP="00A622C7">
      <w:pPr>
        <w:spacing w:line="360" w:lineRule="auto"/>
        <w:jc w:val="both"/>
        <w:rPr>
          <w:rFonts w:ascii="Garamond" w:hAnsi="Garamond" w:cs="Times New Roman"/>
          <w:sz w:val="24"/>
        </w:rPr>
      </w:pPr>
      <w:r>
        <w:rPr>
          <w:rFonts w:ascii="Garamond" w:hAnsi="Garamond" w:cs="Times New Roman"/>
          <w:sz w:val="24"/>
        </w:rPr>
        <w:t>This implies that anthropocentrism is the controlling impact.  The subjugation of other humans is premised on the belief that it is permissible to oppression that which is co</w:t>
      </w:r>
      <w:r w:rsidR="00825B88">
        <w:rPr>
          <w:rFonts w:ascii="Garamond" w:hAnsi="Garamond" w:cs="Times New Roman"/>
          <w:sz w:val="24"/>
        </w:rPr>
        <w:t xml:space="preserve">nsidered “lesser” than human, </w:t>
      </w:r>
      <w:proofErr w:type="gramStart"/>
      <w:r w:rsidR="00825B88">
        <w:rPr>
          <w:rFonts w:ascii="Garamond" w:hAnsi="Garamond" w:cs="Times New Roman"/>
          <w:sz w:val="24"/>
        </w:rPr>
        <w:t>which</w:t>
      </w:r>
      <w:proofErr w:type="gramEnd"/>
      <w:r w:rsidR="00825B88">
        <w:rPr>
          <w:rFonts w:ascii="Garamond" w:hAnsi="Garamond" w:cs="Times New Roman"/>
          <w:sz w:val="24"/>
        </w:rPr>
        <w:t xml:space="preserve"> means that unless we first deal with anthropocentrism all other forms of oppression are inevitable.  </w:t>
      </w:r>
      <w:r w:rsidR="00992691">
        <w:rPr>
          <w:rFonts w:ascii="Garamond" w:hAnsi="Garamond" w:cs="Times New Roman"/>
          <w:sz w:val="24"/>
        </w:rPr>
        <w:t xml:space="preserve">It is the foundational hierarchy that is at the base of modern society.  If we are to rupture modern society and burn it’s dominant power structures to the ground we must first deal with the anthropocentric mindset.  </w:t>
      </w:r>
    </w:p>
    <w:p w14:paraId="43700DFE" w14:textId="79E59C35" w:rsidR="00992691" w:rsidRDefault="00992691" w:rsidP="00FE5B97">
      <w:pPr>
        <w:spacing w:line="360" w:lineRule="auto"/>
        <w:jc w:val="both"/>
        <w:rPr>
          <w:rFonts w:ascii="Garamond" w:hAnsi="Garamond" w:cs="Times New Roman"/>
          <w:sz w:val="24"/>
        </w:rPr>
      </w:pPr>
      <w:r>
        <w:rPr>
          <w:rFonts w:ascii="Garamond" w:hAnsi="Garamond" w:cs="Times New Roman"/>
          <w:sz w:val="24"/>
        </w:rPr>
        <w:t xml:space="preserve">The alternative is to engage uncivilized writing; a process by which we demarcate ourselves from the binaries of the human and non-human by recognizing humanity for exactly what it is: a </w:t>
      </w:r>
      <w:r w:rsidR="008A17BA">
        <w:rPr>
          <w:rFonts w:ascii="Garamond" w:hAnsi="Garamond" w:cs="Times New Roman"/>
          <w:sz w:val="24"/>
        </w:rPr>
        <w:t>group</w:t>
      </w:r>
      <w:r>
        <w:rPr>
          <w:rFonts w:ascii="Garamond" w:hAnsi="Garamond" w:cs="Times New Roman"/>
          <w:sz w:val="24"/>
        </w:rPr>
        <w:t xml:space="preserve"> of apes who had the hubris to think that their actions did not have consequences; to have the audacity to believe that they were a superior form of life; the process of uncivilized writing is from the perspective of the outsider.  It is only through uncivilized writing that we can deconstruct modern civilization and undermine the myth of the progress.  </w:t>
      </w:r>
      <w:r>
        <w:rPr>
          <w:rFonts w:ascii="Garamond" w:hAnsi="Garamond" w:cs="Times New Roman"/>
          <w:b/>
          <w:sz w:val="24"/>
        </w:rPr>
        <w:t>Kingsworth</w:t>
      </w:r>
      <w:r>
        <w:rPr>
          <w:rFonts w:ascii="Garamond" w:hAnsi="Garamond" w:cs="Times New Roman"/>
          <w:sz w:val="24"/>
        </w:rPr>
        <w:t xml:space="preserve"> </w:t>
      </w:r>
      <w:r w:rsidRPr="00FE5B97">
        <w:rPr>
          <w:rFonts w:ascii="Garamond" w:hAnsi="Garamond" w:cs="Times New Roman"/>
          <w:b/>
          <w:sz w:val="24"/>
        </w:rPr>
        <w:t>and</w:t>
      </w:r>
      <w:r>
        <w:rPr>
          <w:rFonts w:ascii="Garamond" w:hAnsi="Garamond" w:cs="Times New Roman"/>
          <w:sz w:val="24"/>
        </w:rPr>
        <w:t xml:space="preserve"> </w:t>
      </w:r>
      <w:r>
        <w:rPr>
          <w:rFonts w:ascii="Garamond" w:hAnsi="Garamond" w:cs="Times New Roman"/>
          <w:b/>
          <w:sz w:val="24"/>
        </w:rPr>
        <w:t>Hine 2</w:t>
      </w:r>
    </w:p>
    <w:p w14:paraId="3CD59494" w14:textId="77777777" w:rsidR="00992691" w:rsidRPr="00992691" w:rsidRDefault="00992691" w:rsidP="00FE5B97">
      <w:pPr>
        <w:spacing w:line="360" w:lineRule="auto"/>
        <w:jc w:val="both"/>
        <w:rPr>
          <w:rFonts w:ascii="Garamond" w:hAnsi="Garamond" w:cs="Times New Roman"/>
          <w:sz w:val="10"/>
          <w:szCs w:val="10"/>
        </w:rPr>
      </w:pPr>
    </w:p>
    <w:p w14:paraId="59CACFB7" w14:textId="436C3E32" w:rsidR="003B5263" w:rsidRPr="003B5263" w:rsidRDefault="00992691" w:rsidP="003B5263">
      <w:pPr>
        <w:spacing w:line="360" w:lineRule="auto"/>
        <w:jc w:val="both"/>
        <w:rPr>
          <w:rFonts w:ascii="Garamond" w:hAnsi="Garamond" w:cs="Times New Roman"/>
          <w:sz w:val="24"/>
        </w:rPr>
      </w:pPr>
      <w:r w:rsidRPr="00992691">
        <w:rPr>
          <w:rFonts w:ascii="Garamond" w:hAnsi="Garamond" w:cs="Times New Roman"/>
          <w:sz w:val="10"/>
          <w:szCs w:val="10"/>
        </w:rPr>
        <w:t>If we are indeed teetering on the edge of a massive change in how we live, in how human society itself is constructed, and in how we relate to the rest of the world, then we were led to this point by the</w:t>
      </w:r>
      <w:r w:rsidRPr="00992691">
        <w:rPr>
          <w:rFonts w:ascii="Garamond" w:hAnsi="Garamond" w:cs="Times New Roman"/>
          <w:sz w:val="24"/>
        </w:rPr>
        <w:t xml:space="preserve"> </w:t>
      </w:r>
      <w:r w:rsidR="00695AAD">
        <w:rPr>
          <w:rFonts w:ascii="Garamond" w:hAnsi="Garamond" w:cs="Times New Roman"/>
          <w:b/>
          <w:sz w:val="24"/>
          <w:highlight w:val="cyan"/>
          <w:u w:val="single"/>
        </w:rPr>
        <w:t>[</w:t>
      </w:r>
      <w:proofErr w:type="gramStart"/>
      <w:r w:rsidR="00695AAD">
        <w:rPr>
          <w:rFonts w:ascii="Garamond" w:hAnsi="Garamond" w:cs="Times New Roman"/>
          <w:b/>
          <w:sz w:val="24"/>
          <w:highlight w:val="cyan"/>
          <w:u w:val="single"/>
        </w:rPr>
        <w:t>S]</w:t>
      </w:r>
      <w:r w:rsidRPr="00695AAD">
        <w:rPr>
          <w:rFonts w:ascii="Garamond" w:hAnsi="Garamond" w:cs="Times New Roman"/>
          <w:b/>
          <w:sz w:val="24"/>
          <w:highlight w:val="cyan"/>
          <w:u w:val="single"/>
        </w:rPr>
        <w:t>tories</w:t>
      </w:r>
      <w:proofErr w:type="gramEnd"/>
      <w:r w:rsidRPr="00695AAD">
        <w:rPr>
          <w:rFonts w:ascii="Garamond" w:hAnsi="Garamond" w:cs="Times New Roman"/>
          <w:sz w:val="24"/>
          <w:highlight w:val="cyan"/>
        </w:rPr>
        <w:t xml:space="preserve"> </w:t>
      </w:r>
      <w:r w:rsidRPr="00992691">
        <w:rPr>
          <w:rFonts w:ascii="Garamond" w:hAnsi="Garamond" w:cs="Times New Roman"/>
          <w:sz w:val="10"/>
          <w:szCs w:val="10"/>
        </w:rPr>
        <w:t>we have told ourselves — above all, by the story of civilisation. This story has many variants, religious and secular, scientific, economic and mystic. But all</w:t>
      </w:r>
      <w:r w:rsidRPr="00992691">
        <w:rPr>
          <w:rFonts w:ascii="Garamond" w:hAnsi="Garamond" w:cs="Times New Roman"/>
          <w:b/>
          <w:sz w:val="24"/>
          <w:u w:val="single"/>
        </w:rPr>
        <w:t xml:space="preserve"> </w:t>
      </w:r>
      <w:r w:rsidRPr="00695AAD">
        <w:rPr>
          <w:rFonts w:ascii="Garamond" w:hAnsi="Garamond" w:cs="Times New Roman"/>
          <w:b/>
          <w:sz w:val="24"/>
          <w:highlight w:val="cyan"/>
          <w:u w:val="single"/>
        </w:rPr>
        <w:t>tell of humanity’s</w:t>
      </w:r>
      <w:r w:rsidRPr="00695AAD">
        <w:rPr>
          <w:rFonts w:ascii="Garamond" w:hAnsi="Garamond" w:cs="Times New Roman"/>
          <w:sz w:val="24"/>
          <w:highlight w:val="cyan"/>
        </w:rPr>
        <w:t xml:space="preserve"> </w:t>
      </w:r>
      <w:r w:rsidRPr="00992691">
        <w:rPr>
          <w:rFonts w:ascii="Garamond" w:hAnsi="Garamond" w:cs="Times New Roman"/>
          <w:sz w:val="10"/>
          <w:szCs w:val="10"/>
        </w:rPr>
        <w:t>original transcendence of its animal beginnings, our</w:t>
      </w:r>
      <w:r w:rsidRPr="00992691">
        <w:rPr>
          <w:rFonts w:ascii="Garamond" w:hAnsi="Garamond" w:cs="Times New Roman"/>
          <w:sz w:val="24"/>
        </w:rPr>
        <w:t xml:space="preserve"> </w:t>
      </w:r>
      <w:r w:rsidRPr="00695AAD">
        <w:rPr>
          <w:rFonts w:ascii="Garamond" w:hAnsi="Garamond" w:cs="Times New Roman"/>
          <w:b/>
          <w:sz w:val="24"/>
          <w:highlight w:val="cyan"/>
          <w:u w:val="single"/>
        </w:rPr>
        <w:t>growing mastery over</w:t>
      </w:r>
      <w:r w:rsidRPr="00695AAD">
        <w:rPr>
          <w:rFonts w:ascii="Garamond" w:hAnsi="Garamond" w:cs="Times New Roman"/>
          <w:sz w:val="24"/>
          <w:highlight w:val="cyan"/>
        </w:rPr>
        <w:t xml:space="preserve"> </w:t>
      </w:r>
      <w:r w:rsidRPr="00992691">
        <w:rPr>
          <w:rFonts w:ascii="Garamond" w:hAnsi="Garamond" w:cs="Times New Roman"/>
          <w:sz w:val="10"/>
          <w:szCs w:val="10"/>
        </w:rPr>
        <w:t>a</w:t>
      </w:r>
      <w:r w:rsidRPr="00992691">
        <w:rPr>
          <w:rFonts w:ascii="Garamond" w:hAnsi="Garamond" w:cs="Times New Roman"/>
          <w:sz w:val="24"/>
        </w:rPr>
        <w:t xml:space="preserve"> </w:t>
      </w:r>
      <w:r w:rsidRPr="00695AAD">
        <w:rPr>
          <w:rFonts w:ascii="Garamond" w:hAnsi="Garamond" w:cs="Times New Roman"/>
          <w:sz w:val="24"/>
          <w:highlight w:val="cyan"/>
          <w:u w:val="single"/>
        </w:rPr>
        <w:t>‘</w:t>
      </w:r>
      <w:r w:rsidRPr="00695AAD">
        <w:rPr>
          <w:rFonts w:ascii="Garamond" w:hAnsi="Garamond" w:cs="Times New Roman"/>
          <w:b/>
          <w:sz w:val="24"/>
          <w:highlight w:val="cyan"/>
          <w:u w:val="single"/>
        </w:rPr>
        <w:t>nature’</w:t>
      </w:r>
      <w:r w:rsidRPr="00695AAD">
        <w:rPr>
          <w:rFonts w:ascii="Garamond" w:hAnsi="Garamond" w:cs="Times New Roman"/>
          <w:sz w:val="24"/>
          <w:highlight w:val="cyan"/>
        </w:rPr>
        <w:t xml:space="preserve"> </w:t>
      </w:r>
      <w:r w:rsidRPr="00992691">
        <w:rPr>
          <w:rFonts w:ascii="Garamond" w:hAnsi="Garamond" w:cs="Times New Roman"/>
          <w:sz w:val="10"/>
          <w:szCs w:val="10"/>
        </w:rPr>
        <w:t>to which we no longer belong,</w:t>
      </w:r>
      <w:r w:rsidRPr="00992691">
        <w:rPr>
          <w:rFonts w:ascii="Garamond" w:hAnsi="Garamond" w:cs="Times New Roman"/>
          <w:sz w:val="24"/>
        </w:rPr>
        <w:t xml:space="preserve"> </w:t>
      </w:r>
      <w:r w:rsidRPr="00695AAD">
        <w:rPr>
          <w:rFonts w:ascii="Garamond" w:hAnsi="Garamond" w:cs="Times New Roman"/>
          <w:b/>
          <w:sz w:val="24"/>
          <w:highlight w:val="cyan"/>
          <w:u w:val="single"/>
        </w:rPr>
        <w:t>and</w:t>
      </w:r>
      <w:r w:rsidRPr="00695AAD">
        <w:rPr>
          <w:rFonts w:ascii="Garamond" w:hAnsi="Garamond" w:cs="Times New Roman"/>
          <w:sz w:val="24"/>
          <w:highlight w:val="cyan"/>
          <w:u w:val="single"/>
        </w:rPr>
        <w:t xml:space="preserve"> </w:t>
      </w:r>
      <w:r w:rsidRPr="00695AAD">
        <w:rPr>
          <w:rFonts w:ascii="Garamond" w:hAnsi="Garamond" w:cs="Times New Roman"/>
          <w:b/>
          <w:sz w:val="24"/>
          <w:highlight w:val="cyan"/>
          <w:u w:val="single"/>
        </w:rPr>
        <w:t>the</w:t>
      </w:r>
      <w:r w:rsidRPr="00695AAD">
        <w:rPr>
          <w:rFonts w:ascii="Garamond" w:hAnsi="Garamond" w:cs="Times New Roman"/>
          <w:sz w:val="24"/>
          <w:highlight w:val="cyan"/>
          <w:u w:val="single"/>
        </w:rPr>
        <w:t xml:space="preserve"> </w:t>
      </w:r>
      <w:r w:rsidRPr="00695AAD">
        <w:rPr>
          <w:rFonts w:ascii="Garamond" w:hAnsi="Garamond" w:cs="Times New Roman"/>
          <w:b/>
          <w:sz w:val="24"/>
          <w:highlight w:val="cyan"/>
          <w:u w:val="single"/>
        </w:rPr>
        <w:t>glorious</w:t>
      </w:r>
      <w:r w:rsidRPr="00695AAD">
        <w:rPr>
          <w:rFonts w:ascii="Garamond" w:hAnsi="Garamond" w:cs="Times New Roman"/>
          <w:sz w:val="24"/>
          <w:highlight w:val="cyan"/>
          <w:u w:val="single"/>
        </w:rPr>
        <w:t xml:space="preserve"> </w:t>
      </w:r>
      <w:r w:rsidRPr="00695AAD">
        <w:rPr>
          <w:rFonts w:ascii="Garamond" w:hAnsi="Garamond" w:cs="Times New Roman"/>
          <w:b/>
          <w:sz w:val="24"/>
          <w:highlight w:val="cyan"/>
          <w:u w:val="single"/>
        </w:rPr>
        <w:t>future</w:t>
      </w:r>
      <w:r w:rsidRPr="00695AAD">
        <w:rPr>
          <w:rFonts w:ascii="Garamond" w:hAnsi="Garamond" w:cs="Times New Roman"/>
          <w:sz w:val="24"/>
          <w:highlight w:val="cyan"/>
        </w:rPr>
        <w:t xml:space="preserve"> </w:t>
      </w:r>
      <w:r w:rsidRPr="00992691">
        <w:rPr>
          <w:rFonts w:ascii="Garamond" w:hAnsi="Garamond" w:cs="Times New Roman"/>
          <w:sz w:val="10"/>
          <w:szCs w:val="10"/>
        </w:rPr>
        <w:t>of plenty and prosperity which will follow when this mastery is complete. It is the story of human centrality, of a species destined to be lord of all it surveys, unconfined by the limits that apply to other, lesser creatures.</w:t>
      </w:r>
      <w:r w:rsidRPr="00992691">
        <w:rPr>
          <w:rFonts w:ascii="Garamond" w:hAnsi="Garamond" w:cs="Times New Roman"/>
          <w:sz w:val="24"/>
        </w:rPr>
        <w:t xml:space="preserve"> </w:t>
      </w:r>
      <w:r w:rsidRPr="00695AAD">
        <w:rPr>
          <w:rFonts w:ascii="Garamond" w:hAnsi="Garamond" w:cs="Times New Roman"/>
          <w:b/>
          <w:sz w:val="24"/>
          <w:highlight w:val="cyan"/>
          <w:u w:val="single"/>
        </w:rPr>
        <w:t xml:space="preserve">What makes this story </w:t>
      </w:r>
      <w:r w:rsidRPr="00992691">
        <w:rPr>
          <w:rFonts w:ascii="Garamond" w:hAnsi="Garamond" w:cs="Times New Roman"/>
          <w:sz w:val="10"/>
          <w:szCs w:val="10"/>
        </w:rPr>
        <w:t>so</w:t>
      </w:r>
      <w:r w:rsidRPr="00992691">
        <w:rPr>
          <w:rFonts w:ascii="Garamond" w:hAnsi="Garamond" w:cs="Times New Roman"/>
          <w:b/>
          <w:sz w:val="24"/>
          <w:u w:val="single"/>
        </w:rPr>
        <w:t xml:space="preserve"> </w:t>
      </w:r>
      <w:r w:rsidRPr="00695AAD">
        <w:rPr>
          <w:rFonts w:ascii="Garamond" w:hAnsi="Garamond" w:cs="Times New Roman"/>
          <w:b/>
          <w:sz w:val="24"/>
          <w:highlight w:val="cyan"/>
          <w:u w:val="single"/>
        </w:rPr>
        <w:t>dangerous is that</w:t>
      </w:r>
      <w:r w:rsidRPr="00992691">
        <w:rPr>
          <w:rFonts w:ascii="Garamond" w:hAnsi="Garamond" w:cs="Times New Roman"/>
          <w:sz w:val="24"/>
        </w:rPr>
        <w:t xml:space="preserve">, </w:t>
      </w:r>
      <w:r w:rsidRPr="00992691">
        <w:rPr>
          <w:rFonts w:ascii="Garamond" w:hAnsi="Garamond" w:cs="Times New Roman"/>
          <w:sz w:val="10"/>
          <w:szCs w:val="10"/>
        </w:rPr>
        <w:t>for the most part,</w:t>
      </w:r>
      <w:r w:rsidRPr="00992691">
        <w:rPr>
          <w:rFonts w:ascii="Garamond" w:hAnsi="Garamond" w:cs="Times New Roman"/>
          <w:sz w:val="24"/>
        </w:rPr>
        <w:t xml:space="preserve"> </w:t>
      </w:r>
      <w:r w:rsidRPr="00695AAD">
        <w:rPr>
          <w:rFonts w:ascii="Garamond" w:hAnsi="Garamond" w:cs="Times New Roman"/>
          <w:b/>
          <w:sz w:val="24"/>
          <w:highlight w:val="cyan"/>
          <w:u w:val="single"/>
        </w:rPr>
        <w:t xml:space="preserve">we have forgotten </w:t>
      </w:r>
      <w:r w:rsidRPr="00992691">
        <w:rPr>
          <w:rFonts w:ascii="Garamond" w:hAnsi="Garamond" w:cs="Times New Roman"/>
          <w:sz w:val="10"/>
          <w:szCs w:val="10"/>
        </w:rPr>
        <w:t>that</w:t>
      </w:r>
      <w:r w:rsidRPr="00992691">
        <w:rPr>
          <w:rFonts w:ascii="Garamond" w:hAnsi="Garamond" w:cs="Times New Roman"/>
          <w:b/>
          <w:sz w:val="24"/>
          <w:u w:val="single"/>
        </w:rPr>
        <w:t xml:space="preserve"> </w:t>
      </w:r>
      <w:r w:rsidRPr="00695AAD">
        <w:rPr>
          <w:rFonts w:ascii="Garamond" w:hAnsi="Garamond" w:cs="Times New Roman"/>
          <w:b/>
          <w:sz w:val="24"/>
          <w:highlight w:val="cyan"/>
          <w:u w:val="single"/>
        </w:rPr>
        <w:t>it is a story</w:t>
      </w:r>
      <w:r w:rsidRPr="00695AAD">
        <w:rPr>
          <w:rFonts w:ascii="Garamond" w:hAnsi="Garamond" w:cs="Times New Roman"/>
          <w:sz w:val="24"/>
          <w:highlight w:val="cyan"/>
          <w:u w:val="single"/>
        </w:rPr>
        <w:t>.</w:t>
      </w:r>
      <w:r w:rsidRPr="00695AAD">
        <w:rPr>
          <w:rFonts w:ascii="Garamond" w:hAnsi="Garamond" w:cs="Times New Roman"/>
          <w:sz w:val="24"/>
          <w:highlight w:val="cyan"/>
        </w:rPr>
        <w:t xml:space="preserve"> </w:t>
      </w:r>
      <w:r w:rsidRPr="00992691">
        <w:rPr>
          <w:rFonts w:ascii="Garamond" w:hAnsi="Garamond" w:cs="Times New Roman"/>
          <w:sz w:val="10"/>
          <w:szCs w:val="10"/>
        </w:rPr>
        <w:t xml:space="preserve">It has been told so many times by those who see themselves as rationalists, even scientists; heirs to the Enlightenment’s legacy — a legacy </w:t>
      </w:r>
      <w:proofErr w:type="gramStart"/>
      <w:r w:rsidRPr="00992691">
        <w:rPr>
          <w:rFonts w:ascii="Garamond" w:hAnsi="Garamond" w:cs="Times New Roman"/>
          <w:sz w:val="10"/>
          <w:szCs w:val="10"/>
        </w:rPr>
        <w:t>which</w:t>
      </w:r>
      <w:proofErr w:type="gramEnd"/>
      <w:r w:rsidRPr="00992691">
        <w:rPr>
          <w:rFonts w:ascii="Garamond" w:hAnsi="Garamond" w:cs="Times New Roman"/>
          <w:sz w:val="10"/>
          <w:szCs w:val="10"/>
        </w:rPr>
        <w:t xml:space="preserve"> includes the denial of the role of stories in making the world. Humans have always lived by stories, and those with skill in telling them have been treated with respect and, often, </w:t>
      </w:r>
      <w:proofErr w:type="gramStart"/>
      <w:r w:rsidRPr="00992691">
        <w:rPr>
          <w:rFonts w:ascii="Garamond" w:hAnsi="Garamond" w:cs="Times New Roman"/>
          <w:sz w:val="10"/>
          <w:szCs w:val="10"/>
        </w:rPr>
        <w:t>a certain</w:t>
      </w:r>
      <w:proofErr w:type="gramEnd"/>
      <w:r w:rsidRPr="00992691">
        <w:rPr>
          <w:rFonts w:ascii="Garamond" w:hAnsi="Garamond" w:cs="Times New Roman"/>
          <w:sz w:val="10"/>
          <w:szCs w:val="10"/>
        </w:rPr>
        <w:t xml:space="preserve"> wariness. Beyond the limits of reason, reality remains mysterious, as incapable of being approached directly as a hunter’s quarry. With stories, with art, with symbols and layers of meaning, we stalk those elusive aspects of reality that go undreamed of in our philosophy. The storyteller weaves the mysterious into the fabric of life, lacing it with the comic, the tragic, the obscene, making safe paths through dangerous territory. Yet</w:t>
      </w:r>
      <w:r w:rsidRPr="00992691">
        <w:rPr>
          <w:rFonts w:ascii="Garamond" w:hAnsi="Garamond" w:cs="Times New Roman"/>
          <w:sz w:val="24"/>
        </w:rPr>
        <w:t xml:space="preserve"> </w:t>
      </w:r>
      <w:r w:rsidRPr="00695AAD">
        <w:rPr>
          <w:rFonts w:ascii="Garamond" w:hAnsi="Garamond" w:cs="Times New Roman"/>
          <w:b/>
          <w:sz w:val="24"/>
          <w:highlight w:val="cyan"/>
          <w:u w:val="single"/>
        </w:rPr>
        <w:t>as the myth of civilisation deepened its grip on our thinking</w:t>
      </w:r>
      <w:r w:rsidRPr="00992691">
        <w:rPr>
          <w:rFonts w:ascii="Garamond" w:hAnsi="Garamond" w:cs="Times New Roman"/>
          <w:b/>
          <w:sz w:val="24"/>
          <w:u w:val="single"/>
        </w:rPr>
        <w:t xml:space="preserve">, </w:t>
      </w:r>
      <w:r w:rsidRPr="00992691">
        <w:rPr>
          <w:rFonts w:ascii="Garamond" w:hAnsi="Garamond" w:cs="Times New Roman"/>
          <w:sz w:val="10"/>
          <w:szCs w:val="10"/>
        </w:rPr>
        <w:t>borrowing the guise of science and reason</w:t>
      </w:r>
      <w:r w:rsidRPr="00992691">
        <w:rPr>
          <w:rFonts w:ascii="Garamond" w:hAnsi="Garamond" w:cs="Times New Roman"/>
          <w:sz w:val="24"/>
        </w:rPr>
        <w:t xml:space="preserve">, </w:t>
      </w:r>
      <w:r w:rsidRPr="00695AAD">
        <w:rPr>
          <w:rFonts w:ascii="Garamond" w:hAnsi="Garamond" w:cs="Times New Roman"/>
          <w:b/>
          <w:sz w:val="24"/>
          <w:highlight w:val="cyan"/>
          <w:u w:val="single"/>
        </w:rPr>
        <w:t>we began to deny the role of stories</w:t>
      </w:r>
      <w:r w:rsidRPr="00992691">
        <w:rPr>
          <w:rFonts w:ascii="Garamond" w:hAnsi="Garamond" w:cs="Times New Roman"/>
          <w:sz w:val="10"/>
          <w:szCs w:val="10"/>
        </w:rPr>
        <w:t xml:space="preserve">, to dismiss their power as something primitive, childish, outgrown. The old tales by which generations had made sense of life’s subtleties and </w:t>
      </w:r>
      <w:proofErr w:type="spellStart"/>
      <w:r w:rsidRPr="00992691">
        <w:rPr>
          <w:rFonts w:ascii="Garamond" w:hAnsi="Garamond" w:cs="Times New Roman"/>
          <w:sz w:val="10"/>
          <w:szCs w:val="10"/>
        </w:rPr>
        <w:t>strangenesses</w:t>
      </w:r>
      <w:proofErr w:type="spellEnd"/>
      <w:r w:rsidRPr="00992691">
        <w:rPr>
          <w:rFonts w:ascii="Garamond" w:hAnsi="Garamond" w:cs="Times New Roman"/>
          <w:sz w:val="10"/>
          <w:szCs w:val="10"/>
        </w:rPr>
        <w:t xml:space="preserve"> were </w:t>
      </w:r>
      <w:proofErr w:type="spellStart"/>
      <w:r w:rsidRPr="00992691">
        <w:rPr>
          <w:rFonts w:ascii="Garamond" w:hAnsi="Garamond" w:cs="Times New Roman"/>
          <w:sz w:val="10"/>
          <w:szCs w:val="10"/>
        </w:rPr>
        <w:t>bowdlerised</w:t>
      </w:r>
      <w:proofErr w:type="spellEnd"/>
      <w:r w:rsidRPr="00992691">
        <w:rPr>
          <w:rFonts w:ascii="Garamond" w:hAnsi="Garamond" w:cs="Times New Roman"/>
          <w:sz w:val="10"/>
          <w:szCs w:val="10"/>
        </w:rPr>
        <w:t xml:space="preserve"> and packed off to the nursery. </w:t>
      </w:r>
      <w:proofErr w:type="gramStart"/>
      <w:r w:rsidRPr="00992691">
        <w:rPr>
          <w:rFonts w:ascii="Garamond" w:hAnsi="Garamond" w:cs="Times New Roman"/>
          <w:sz w:val="10"/>
          <w:szCs w:val="10"/>
        </w:rPr>
        <w:t>Religion, that bag of myths and mysteries, birthplace of the theatre,</w:t>
      </w:r>
      <w:proofErr w:type="gramEnd"/>
      <w:r w:rsidRPr="00992691">
        <w:rPr>
          <w:rFonts w:ascii="Garamond" w:hAnsi="Garamond" w:cs="Times New Roman"/>
          <w:sz w:val="10"/>
          <w:szCs w:val="10"/>
        </w:rPr>
        <w:t xml:space="preserve"> was straightened out into a framework of universal laws and moral account-keeping. The dream visions of the </w:t>
      </w:r>
      <w:proofErr w:type="gramStart"/>
      <w:r w:rsidRPr="00992691">
        <w:rPr>
          <w:rFonts w:ascii="Garamond" w:hAnsi="Garamond" w:cs="Times New Roman"/>
          <w:sz w:val="10"/>
          <w:szCs w:val="10"/>
        </w:rPr>
        <w:t>Middle</w:t>
      </w:r>
      <w:proofErr w:type="gramEnd"/>
      <w:r w:rsidRPr="00992691">
        <w:rPr>
          <w:rFonts w:ascii="Garamond" w:hAnsi="Garamond" w:cs="Times New Roman"/>
          <w:sz w:val="10"/>
          <w:szCs w:val="10"/>
        </w:rPr>
        <w:t xml:space="preserve"> Ages became the nonsense stories of Victorian childhood. In the age of the novel, stories were no longer the way to approach the deep truths of the world, so much as a way to pass time on a train journey. It is hard, today, to imagine that </w:t>
      </w:r>
      <w:proofErr w:type="gramStart"/>
      <w:r w:rsidRPr="00992691">
        <w:rPr>
          <w:rFonts w:ascii="Garamond" w:hAnsi="Garamond" w:cs="Times New Roman"/>
          <w:sz w:val="10"/>
          <w:szCs w:val="10"/>
        </w:rPr>
        <w:t>the word of a poet was once feared by a king</w:t>
      </w:r>
      <w:proofErr w:type="gramEnd"/>
      <w:r w:rsidRPr="00992691">
        <w:rPr>
          <w:rFonts w:ascii="Garamond" w:hAnsi="Garamond" w:cs="Times New Roman"/>
          <w:sz w:val="10"/>
          <w:szCs w:val="10"/>
        </w:rPr>
        <w:t xml:space="preserve">. Yet for all this, our world is still shaped by stories. Through television, film, novels and video games, we may be more thoroughly bombarded with narrative material than any people that ever lived. What is peculiar, however, is the carelessness with which these stories are </w:t>
      </w:r>
      <w:proofErr w:type="spellStart"/>
      <w:r w:rsidRPr="00992691">
        <w:rPr>
          <w:rFonts w:ascii="Garamond" w:hAnsi="Garamond" w:cs="Times New Roman"/>
          <w:sz w:val="10"/>
          <w:szCs w:val="10"/>
        </w:rPr>
        <w:t>channelled</w:t>
      </w:r>
      <w:proofErr w:type="spellEnd"/>
      <w:r w:rsidRPr="00992691">
        <w:rPr>
          <w:rFonts w:ascii="Garamond" w:hAnsi="Garamond" w:cs="Times New Roman"/>
          <w:sz w:val="10"/>
          <w:szCs w:val="10"/>
        </w:rPr>
        <w:t xml:space="preserve"> at us — as entertainment, a distraction from daily life, something to hold our attention to the other side of the ad break. There is little sense that these things make up the equipment by which we navigate reality. On the other hand, there are the serious</w:t>
      </w:r>
      <w:r w:rsidRPr="00992691">
        <w:rPr>
          <w:rFonts w:ascii="Garamond" w:hAnsi="Garamond" w:cs="Times New Roman"/>
          <w:sz w:val="24"/>
        </w:rPr>
        <w:t xml:space="preserve"> </w:t>
      </w:r>
      <w:r w:rsidRPr="003B5263">
        <w:rPr>
          <w:rFonts w:ascii="Garamond" w:hAnsi="Garamond" w:cs="Times New Roman"/>
          <w:b/>
          <w:sz w:val="24"/>
          <w:highlight w:val="cyan"/>
          <w:u w:val="single"/>
        </w:rPr>
        <w:t>stories told by</w:t>
      </w:r>
      <w:r w:rsidRPr="003B5263">
        <w:rPr>
          <w:rFonts w:ascii="Garamond" w:hAnsi="Garamond" w:cs="Times New Roman"/>
          <w:sz w:val="24"/>
          <w:highlight w:val="cyan"/>
        </w:rPr>
        <w:t xml:space="preserve"> </w:t>
      </w:r>
      <w:r w:rsidRPr="00992691">
        <w:rPr>
          <w:rFonts w:ascii="Garamond" w:hAnsi="Garamond" w:cs="Times New Roman"/>
          <w:sz w:val="10"/>
          <w:szCs w:val="10"/>
        </w:rPr>
        <w:t xml:space="preserve">economists, politicians, geneticists and corporate </w:t>
      </w:r>
      <w:r w:rsidRPr="003B5263">
        <w:rPr>
          <w:rFonts w:ascii="Garamond" w:hAnsi="Garamond" w:cs="Times New Roman"/>
          <w:b/>
          <w:sz w:val="24"/>
          <w:highlight w:val="cyan"/>
          <w:u w:val="single"/>
        </w:rPr>
        <w:t>leaders</w:t>
      </w:r>
      <w:r w:rsidRPr="00992691">
        <w:rPr>
          <w:rFonts w:ascii="Garamond" w:hAnsi="Garamond" w:cs="Times New Roman"/>
          <w:sz w:val="24"/>
        </w:rPr>
        <w:t xml:space="preserve">. </w:t>
      </w:r>
      <w:r w:rsidRPr="00992691">
        <w:rPr>
          <w:rFonts w:ascii="Garamond" w:hAnsi="Garamond" w:cs="Times New Roman"/>
          <w:sz w:val="10"/>
          <w:szCs w:val="10"/>
        </w:rPr>
        <w:t xml:space="preserve">These </w:t>
      </w:r>
      <w:r w:rsidRPr="003B5263">
        <w:rPr>
          <w:rFonts w:ascii="Garamond" w:hAnsi="Garamond" w:cs="Times New Roman"/>
          <w:b/>
          <w:sz w:val="24"/>
          <w:highlight w:val="cyan"/>
          <w:u w:val="single"/>
        </w:rPr>
        <w:t>are not presented as stories</w:t>
      </w:r>
      <w:r w:rsidRPr="003B5263">
        <w:rPr>
          <w:rFonts w:ascii="Garamond" w:hAnsi="Garamond" w:cs="Times New Roman"/>
          <w:sz w:val="24"/>
          <w:highlight w:val="cyan"/>
        </w:rPr>
        <w:t xml:space="preserve"> </w:t>
      </w:r>
      <w:r w:rsidRPr="00992691">
        <w:rPr>
          <w:rFonts w:ascii="Garamond" w:hAnsi="Garamond" w:cs="Times New Roman"/>
          <w:sz w:val="10"/>
          <w:szCs w:val="10"/>
        </w:rPr>
        <w:t>at all,</w:t>
      </w:r>
      <w:r w:rsidRPr="00992691">
        <w:rPr>
          <w:rFonts w:ascii="Garamond" w:hAnsi="Garamond" w:cs="Times New Roman"/>
          <w:sz w:val="24"/>
        </w:rPr>
        <w:t xml:space="preserve"> </w:t>
      </w:r>
      <w:r w:rsidRPr="003B5263">
        <w:rPr>
          <w:rFonts w:ascii="Garamond" w:hAnsi="Garamond" w:cs="Times New Roman"/>
          <w:b/>
          <w:sz w:val="24"/>
          <w:highlight w:val="cyan"/>
          <w:u w:val="single"/>
        </w:rPr>
        <w:t>but</w:t>
      </w:r>
      <w:r w:rsidRPr="003B5263">
        <w:rPr>
          <w:rFonts w:ascii="Garamond" w:hAnsi="Garamond" w:cs="Times New Roman"/>
          <w:sz w:val="24"/>
          <w:highlight w:val="cyan"/>
          <w:u w:val="single"/>
        </w:rPr>
        <w:t xml:space="preserve"> </w:t>
      </w:r>
      <w:r w:rsidRPr="003B5263">
        <w:rPr>
          <w:rFonts w:ascii="Garamond" w:hAnsi="Garamond" w:cs="Times New Roman"/>
          <w:b/>
          <w:sz w:val="24"/>
          <w:highlight w:val="cyan"/>
          <w:u w:val="single"/>
        </w:rPr>
        <w:t>as</w:t>
      </w:r>
      <w:r w:rsidRPr="003B5263">
        <w:rPr>
          <w:rFonts w:ascii="Garamond" w:hAnsi="Garamond" w:cs="Times New Roman"/>
          <w:sz w:val="24"/>
          <w:highlight w:val="cyan"/>
        </w:rPr>
        <w:t xml:space="preserve"> </w:t>
      </w:r>
      <w:r w:rsidRPr="00992691">
        <w:rPr>
          <w:rFonts w:ascii="Garamond" w:hAnsi="Garamond" w:cs="Times New Roman"/>
          <w:sz w:val="10"/>
          <w:szCs w:val="10"/>
        </w:rPr>
        <w:t xml:space="preserve">direct </w:t>
      </w:r>
      <w:r w:rsidRPr="003B5263">
        <w:rPr>
          <w:rFonts w:ascii="Garamond" w:hAnsi="Garamond" w:cs="Times New Roman"/>
          <w:b/>
          <w:sz w:val="24"/>
          <w:highlight w:val="cyan"/>
          <w:u w:val="single"/>
        </w:rPr>
        <w:t>accounts</w:t>
      </w:r>
      <w:r w:rsidRPr="003B5263">
        <w:rPr>
          <w:rFonts w:ascii="Garamond" w:hAnsi="Garamond" w:cs="Times New Roman"/>
          <w:sz w:val="24"/>
          <w:highlight w:val="cyan"/>
          <w:u w:val="single"/>
        </w:rPr>
        <w:t xml:space="preserve"> </w:t>
      </w:r>
      <w:r w:rsidRPr="003B5263">
        <w:rPr>
          <w:rFonts w:ascii="Garamond" w:hAnsi="Garamond" w:cs="Times New Roman"/>
          <w:b/>
          <w:sz w:val="24"/>
          <w:highlight w:val="cyan"/>
          <w:u w:val="single"/>
        </w:rPr>
        <w:t>of</w:t>
      </w:r>
      <w:r w:rsidRPr="003B5263">
        <w:rPr>
          <w:rFonts w:ascii="Garamond" w:hAnsi="Garamond" w:cs="Times New Roman"/>
          <w:sz w:val="24"/>
          <w:highlight w:val="cyan"/>
          <w:u w:val="single"/>
        </w:rPr>
        <w:t xml:space="preserve"> </w:t>
      </w:r>
      <w:r w:rsidRPr="003B5263">
        <w:rPr>
          <w:rFonts w:ascii="Garamond" w:hAnsi="Garamond" w:cs="Times New Roman"/>
          <w:b/>
          <w:sz w:val="24"/>
          <w:highlight w:val="cyan"/>
          <w:u w:val="single"/>
        </w:rPr>
        <w:t>how the world is</w:t>
      </w:r>
      <w:r w:rsidRPr="00992691">
        <w:rPr>
          <w:rFonts w:ascii="Garamond" w:hAnsi="Garamond" w:cs="Times New Roman"/>
          <w:sz w:val="24"/>
        </w:rPr>
        <w:t xml:space="preserve">. </w:t>
      </w:r>
      <w:r w:rsidRPr="00992691">
        <w:rPr>
          <w:rFonts w:ascii="Garamond" w:hAnsi="Garamond" w:cs="Times New Roman"/>
          <w:sz w:val="10"/>
          <w:szCs w:val="10"/>
        </w:rPr>
        <w:t xml:space="preserve">Choose between competing versions, then fight with those who chose differently. The ensuing conflicts play out on early morning radio, in afternoon debates and late night television pundit wars. And yet, for all the noise, what is striking is how much the opposing sides agree on: all their stories are only variants of the larger story of human centrality, of our ever-expanding control over ‘nature’, our right to perpetual economic growth, our ability to transcend all limits. So we find ourselves, our ways of telling unbalanced, trapped inside a runaway narrative, headed for the worst kind of encounter with reality. </w:t>
      </w:r>
      <w:r w:rsidRPr="003B5263">
        <w:rPr>
          <w:rFonts w:ascii="Garamond" w:hAnsi="Garamond" w:cs="Times New Roman"/>
          <w:b/>
          <w:sz w:val="24"/>
          <w:highlight w:val="cyan"/>
          <w:u w:val="single"/>
        </w:rPr>
        <w:t>In such a moment</w:t>
      </w:r>
      <w:r w:rsidRPr="00992691">
        <w:rPr>
          <w:rFonts w:ascii="Garamond" w:hAnsi="Garamond" w:cs="Times New Roman"/>
          <w:sz w:val="24"/>
        </w:rPr>
        <w:t xml:space="preserve">, </w:t>
      </w:r>
      <w:r w:rsidRPr="00992691">
        <w:rPr>
          <w:rFonts w:ascii="Garamond" w:hAnsi="Garamond" w:cs="Times New Roman"/>
          <w:sz w:val="10"/>
          <w:szCs w:val="10"/>
        </w:rPr>
        <w:t>writers, artists, poets and storytellers of all kinds have a critical role to play.</w:t>
      </w:r>
      <w:r w:rsidRPr="00992691">
        <w:rPr>
          <w:rFonts w:ascii="Garamond" w:hAnsi="Garamond" w:cs="Times New Roman"/>
          <w:b/>
          <w:sz w:val="10"/>
          <w:szCs w:val="10"/>
          <w:u w:val="single"/>
        </w:rPr>
        <w:t xml:space="preserve"> </w:t>
      </w:r>
      <w:r w:rsidRPr="003B5263">
        <w:rPr>
          <w:rFonts w:ascii="Garamond" w:hAnsi="Garamond" w:cs="Times New Roman"/>
          <w:b/>
          <w:sz w:val="24"/>
          <w:highlight w:val="cyan"/>
          <w:u w:val="single"/>
        </w:rPr>
        <w:t>Creativity remains the most uncontrollable</w:t>
      </w:r>
      <w:r w:rsidRPr="003B5263">
        <w:rPr>
          <w:rFonts w:ascii="Garamond" w:hAnsi="Garamond" w:cs="Times New Roman"/>
          <w:sz w:val="24"/>
          <w:highlight w:val="cyan"/>
          <w:u w:val="single"/>
        </w:rPr>
        <w:t xml:space="preserve"> </w:t>
      </w:r>
      <w:r w:rsidRPr="003B5263">
        <w:rPr>
          <w:rFonts w:ascii="Garamond" w:hAnsi="Garamond" w:cs="Times New Roman"/>
          <w:b/>
          <w:sz w:val="24"/>
          <w:highlight w:val="cyan"/>
          <w:u w:val="single"/>
        </w:rPr>
        <w:t>of</w:t>
      </w:r>
      <w:r w:rsidRPr="003B5263">
        <w:rPr>
          <w:rFonts w:ascii="Garamond" w:hAnsi="Garamond" w:cs="Times New Roman"/>
          <w:sz w:val="24"/>
          <w:highlight w:val="cyan"/>
        </w:rPr>
        <w:t xml:space="preserve"> </w:t>
      </w:r>
      <w:r w:rsidRPr="00992691">
        <w:rPr>
          <w:rFonts w:ascii="Garamond" w:hAnsi="Garamond" w:cs="Times New Roman"/>
          <w:sz w:val="10"/>
          <w:szCs w:val="10"/>
        </w:rPr>
        <w:t>human</w:t>
      </w:r>
      <w:r w:rsidRPr="00992691">
        <w:rPr>
          <w:rFonts w:ascii="Garamond" w:hAnsi="Garamond" w:cs="Times New Roman"/>
          <w:sz w:val="24"/>
        </w:rPr>
        <w:t xml:space="preserve"> </w:t>
      </w:r>
      <w:r w:rsidRPr="003B5263">
        <w:rPr>
          <w:rFonts w:ascii="Garamond" w:hAnsi="Garamond" w:cs="Times New Roman"/>
          <w:b/>
          <w:sz w:val="24"/>
          <w:highlight w:val="cyan"/>
          <w:u w:val="single"/>
        </w:rPr>
        <w:t>forces</w:t>
      </w:r>
      <w:r w:rsidRPr="00992691">
        <w:rPr>
          <w:rFonts w:ascii="Garamond" w:hAnsi="Garamond" w:cs="Times New Roman"/>
          <w:sz w:val="24"/>
        </w:rPr>
        <w:t xml:space="preserve">: </w:t>
      </w:r>
      <w:r w:rsidRPr="00992691">
        <w:rPr>
          <w:rFonts w:ascii="Garamond" w:hAnsi="Garamond" w:cs="Times New Roman"/>
          <w:sz w:val="10"/>
          <w:szCs w:val="10"/>
        </w:rPr>
        <w:t>without it, the project of civilisation is inconceivable, yet no part of life remains so untamed and undomesticated.</w:t>
      </w:r>
      <w:r w:rsidRPr="00992691">
        <w:rPr>
          <w:rFonts w:ascii="Garamond" w:hAnsi="Garamond" w:cs="Times New Roman"/>
          <w:sz w:val="24"/>
        </w:rPr>
        <w:t xml:space="preserve"> </w:t>
      </w:r>
      <w:r w:rsidRPr="003B5263">
        <w:rPr>
          <w:rFonts w:ascii="Garamond" w:hAnsi="Garamond" w:cs="Times New Roman"/>
          <w:b/>
          <w:sz w:val="24"/>
          <w:highlight w:val="cyan"/>
          <w:u w:val="single"/>
        </w:rPr>
        <w:t>Words</w:t>
      </w:r>
      <w:r w:rsidRPr="003B5263">
        <w:rPr>
          <w:rFonts w:ascii="Garamond" w:hAnsi="Garamond" w:cs="Times New Roman"/>
          <w:sz w:val="24"/>
          <w:highlight w:val="cyan"/>
        </w:rPr>
        <w:t xml:space="preserve"> </w:t>
      </w:r>
      <w:r w:rsidRPr="00992691">
        <w:rPr>
          <w:rFonts w:ascii="Garamond" w:hAnsi="Garamond" w:cs="Times New Roman"/>
          <w:sz w:val="10"/>
          <w:szCs w:val="10"/>
        </w:rPr>
        <w:t>and images can</w:t>
      </w:r>
      <w:r w:rsidRPr="00992691">
        <w:rPr>
          <w:rFonts w:ascii="Garamond" w:hAnsi="Garamond" w:cs="Times New Roman"/>
          <w:b/>
          <w:sz w:val="24"/>
          <w:u w:val="single"/>
        </w:rPr>
        <w:t xml:space="preserve"> </w:t>
      </w:r>
      <w:r w:rsidRPr="003B5263">
        <w:rPr>
          <w:rFonts w:ascii="Garamond" w:hAnsi="Garamond" w:cs="Times New Roman"/>
          <w:b/>
          <w:sz w:val="24"/>
          <w:highlight w:val="cyan"/>
          <w:u w:val="single"/>
        </w:rPr>
        <w:t>change minds</w:t>
      </w:r>
      <w:r w:rsidRPr="00992691">
        <w:rPr>
          <w:rFonts w:ascii="Garamond" w:hAnsi="Garamond" w:cs="Times New Roman"/>
          <w:sz w:val="24"/>
        </w:rPr>
        <w:t xml:space="preserve">, </w:t>
      </w:r>
      <w:r w:rsidRPr="00992691">
        <w:rPr>
          <w:rFonts w:ascii="Garamond" w:hAnsi="Garamond" w:cs="Times New Roman"/>
          <w:sz w:val="10"/>
          <w:szCs w:val="10"/>
        </w:rPr>
        <w:t>hearts, even the course of history. Their makers shape the stories people carry through their lives, unearth old ones and breathe them back to life, add new twists, point to unexpected endings.</w:t>
      </w:r>
      <w:r w:rsidRPr="00992691">
        <w:rPr>
          <w:rFonts w:ascii="Garamond" w:hAnsi="Garamond" w:cs="Times New Roman"/>
          <w:sz w:val="24"/>
        </w:rPr>
        <w:t xml:space="preserve"> </w:t>
      </w:r>
      <w:r w:rsidRPr="003B5263">
        <w:rPr>
          <w:rFonts w:ascii="Garamond" w:hAnsi="Garamond" w:cs="Times New Roman"/>
          <w:b/>
          <w:sz w:val="24"/>
          <w:highlight w:val="cyan"/>
          <w:u w:val="single"/>
        </w:rPr>
        <w:t xml:space="preserve">It is time to </w:t>
      </w:r>
      <w:r w:rsidRPr="00992691">
        <w:rPr>
          <w:rFonts w:ascii="Garamond" w:hAnsi="Garamond" w:cs="Times New Roman"/>
          <w:sz w:val="10"/>
          <w:szCs w:val="10"/>
        </w:rPr>
        <w:t>pick up the threads and</w:t>
      </w:r>
      <w:r w:rsidRPr="00992691">
        <w:rPr>
          <w:rFonts w:ascii="Garamond" w:hAnsi="Garamond" w:cs="Times New Roman"/>
          <w:b/>
          <w:sz w:val="24"/>
          <w:u w:val="single"/>
        </w:rPr>
        <w:t xml:space="preserve"> </w:t>
      </w:r>
      <w:r w:rsidRPr="003B5263">
        <w:rPr>
          <w:rFonts w:ascii="Garamond" w:hAnsi="Garamond" w:cs="Times New Roman"/>
          <w:b/>
          <w:sz w:val="24"/>
          <w:highlight w:val="cyan"/>
          <w:u w:val="single"/>
        </w:rPr>
        <w:t>make the stories new</w:t>
      </w:r>
      <w:r w:rsidRPr="00992691">
        <w:rPr>
          <w:rFonts w:ascii="Garamond" w:hAnsi="Garamond" w:cs="Times New Roman"/>
          <w:sz w:val="10"/>
          <w:szCs w:val="10"/>
        </w:rPr>
        <w:t>, as they must always be made new, starting from where we are.</w:t>
      </w:r>
      <w:r w:rsidRPr="00992691">
        <w:rPr>
          <w:rFonts w:ascii="Garamond" w:hAnsi="Garamond" w:cs="Times New Roman"/>
          <w:sz w:val="24"/>
        </w:rPr>
        <w:t xml:space="preserve"> </w:t>
      </w:r>
      <w:r w:rsidRPr="003B5263">
        <w:rPr>
          <w:rFonts w:ascii="Garamond" w:hAnsi="Garamond" w:cs="Times New Roman"/>
          <w:b/>
          <w:sz w:val="24"/>
          <w:highlight w:val="cyan"/>
          <w:u w:val="single"/>
        </w:rPr>
        <w:t xml:space="preserve">Mainstream art </w:t>
      </w:r>
      <w:r w:rsidRPr="00992691">
        <w:rPr>
          <w:rFonts w:ascii="Garamond" w:hAnsi="Garamond" w:cs="Times New Roman"/>
          <w:sz w:val="10"/>
          <w:szCs w:val="10"/>
        </w:rPr>
        <w:t>in the West</w:t>
      </w:r>
      <w:r w:rsidRPr="00992691">
        <w:rPr>
          <w:rFonts w:ascii="Garamond" w:hAnsi="Garamond" w:cs="Times New Roman"/>
          <w:sz w:val="24"/>
        </w:rPr>
        <w:t xml:space="preserve"> </w:t>
      </w:r>
      <w:r w:rsidRPr="003B5263">
        <w:rPr>
          <w:rFonts w:ascii="Garamond" w:hAnsi="Garamond" w:cs="Times New Roman"/>
          <w:b/>
          <w:sz w:val="24"/>
          <w:highlight w:val="cyan"/>
          <w:u w:val="single"/>
        </w:rPr>
        <w:t>has long been about shock</w:t>
      </w:r>
      <w:proofErr w:type="gramStart"/>
      <w:r w:rsidRPr="00992691">
        <w:rPr>
          <w:rFonts w:ascii="Garamond" w:hAnsi="Garamond" w:cs="Times New Roman"/>
          <w:sz w:val="24"/>
        </w:rPr>
        <w:t>;</w:t>
      </w:r>
      <w:proofErr w:type="gramEnd"/>
      <w:r w:rsidRPr="00992691">
        <w:rPr>
          <w:rFonts w:ascii="Garamond" w:hAnsi="Garamond" w:cs="Times New Roman"/>
          <w:sz w:val="24"/>
        </w:rPr>
        <w:t xml:space="preserve"> </w:t>
      </w:r>
      <w:r w:rsidRPr="00992691">
        <w:rPr>
          <w:rFonts w:ascii="Garamond" w:hAnsi="Garamond" w:cs="Times New Roman"/>
          <w:sz w:val="10"/>
          <w:szCs w:val="10"/>
        </w:rPr>
        <w:t>about busting taboos, about Getting Noticed. This has gone on for so long that</w:t>
      </w:r>
      <w:r w:rsidRPr="00992691">
        <w:rPr>
          <w:rFonts w:ascii="Garamond" w:hAnsi="Garamond" w:cs="Times New Roman"/>
          <w:b/>
          <w:sz w:val="24"/>
          <w:u w:val="single"/>
        </w:rPr>
        <w:t xml:space="preserve"> </w:t>
      </w:r>
      <w:r w:rsidRPr="003B5263">
        <w:rPr>
          <w:rFonts w:ascii="Garamond" w:hAnsi="Garamond" w:cs="Times New Roman"/>
          <w:b/>
          <w:sz w:val="24"/>
          <w:highlight w:val="cyan"/>
          <w:u w:val="single"/>
        </w:rPr>
        <w:t xml:space="preserve">it has become common to assert that </w:t>
      </w:r>
      <w:r w:rsidRPr="00992691">
        <w:rPr>
          <w:rFonts w:ascii="Garamond" w:hAnsi="Garamond" w:cs="Times New Roman"/>
          <w:sz w:val="10"/>
          <w:szCs w:val="10"/>
        </w:rPr>
        <w:t>in these ironic, exhausted, post-everything times,</w:t>
      </w:r>
      <w:r w:rsidRPr="00992691">
        <w:rPr>
          <w:rFonts w:ascii="Garamond" w:hAnsi="Garamond" w:cs="Times New Roman"/>
          <w:sz w:val="24"/>
        </w:rPr>
        <w:t xml:space="preserve"> </w:t>
      </w:r>
      <w:r w:rsidRPr="003B5263">
        <w:rPr>
          <w:rFonts w:ascii="Garamond" w:hAnsi="Garamond" w:cs="Times New Roman"/>
          <w:b/>
          <w:sz w:val="24"/>
          <w:highlight w:val="cyan"/>
          <w:u w:val="single"/>
        </w:rPr>
        <w:t xml:space="preserve">there are no taboos left </w:t>
      </w:r>
      <w:r w:rsidRPr="00992691">
        <w:rPr>
          <w:rFonts w:ascii="Garamond" w:hAnsi="Garamond" w:cs="Times New Roman"/>
          <w:sz w:val="10"/>
          <w:szCs w:val="10"/>
        </w:rPr>
        <w:t>to</w:t>
      </w:r>
      <w:r w:rsidRPr="00992691">
        <w:rPr>
          <w:rFonts w:ascii="Garamond" w:hAnsi="Garamond" w:cs="Times New Roman"/>
          <w:b/>
          <w:sz w:val="10"/>
          <w:szCs w:val="10"/>
          <w:u w:val="single"/>
        </w:rPr>
        <w:t xml:space="preserve"> </w:t>
      </w:r>
      <w:r w:rsidRPr="00992691">
        <w:rPr>
          <w:rFonts w:ascii="Garamond" w:hAnsi="Garamond" w:cs="Times New Roman"/>
          <w:sz w:val="10"/>
          <w:szCs w:val="10"/>
        </w:rPr>
        <w:t>bust.</w:t>
      </w:r>
      <w:r w:rsidRPr="00992691">
        <w:rPr>
          <w:rFonts w:ascii="Garamond" w:hAnsi="Garamond" w:cs="Times New Roman"/>
          <w:b/>
          <w:sz w:val="24"/>
          <w:u w:val="single"/>
        </w:rPr>
        <w:t xml:space="preserve"> </w:t>
      </w:r>
      <w:r w:rsidRPr="003B5263">
        <w:rPr>
          <w:rFonts w:ascii="Garamond" w:hAnsi="Garamond" w:cs="Times New Roman"/>
          <w:b/>
          <w:sz w:val="24"/>
          <w:highlight w:val="cyan"/>
          <w:u w:val="single"/>
        </w:rPr>
        <w:t>But there is one</w:t>
      </w:r>
      <w:r w:rsidRPr="00992691">
        <w:rPr>
          <w:rFonts w:ascii="Garamond" w:hAnsi="Garamond" w:cs="Times New Roman"/>
          <w:sz w:val="24"/>
        </w:rPr>
        <w:t xml:space="preserve">. </w:t>
      </w:r>
      <w:r w:rsidRPr="00992691">
        <w:rPr>
          <w:rFonts w:ascii="Garamond" w:hAnsi="Garamond" w:cs="Times New Roman"/>
          <w:sz w:val="10"/>
          <w:szCs w:val="10"/>
        </w:rPr>
        <w:t>The last taboo is</w:t>
      </w:r>
      <w:r w:rsidRPr="00992691">
        <w:rPr>
          <w:rFonts w:ascii="Garamond" w:hAnsi="Garamond" w:cs="Times New Roman"/>
          <w:sz w:val="24"/>
        </w:rPr>
        <w:t xml:space="preserve"> </w:t>
      </w:r>
      <w:r w:rsidRPr="003B5263">
        <w:rPr>
          <w:rFonts w:ascii="Garamond" w:hAnsi="Garamond" w:cs="Times New Roman"/>
          <w:b/>
          <w:sz w:val="24"/>
          <w:highlight w:val="cyan"/>
          <w:u w:val="single"/>
        </w:rPr>
        <w:t>the myth of civilisation</w:t>
      </w:r>
      <w:r w:rsidRPr="00992691">
        <w:rPr>
          <w:rFonts w:ascii="Garamond" w:hAnsi="Garamond" w:cs="Times New Roman"/>
          <w:sz w:val="24"/>
        </w:rPr>
        <w:t xml:space="preserve">. </w:t>
      </w:r>
      <w:r w:rsidRPr="00992691">
        <w:rPr>
          <w:rFonts w:ascii="Garamond" w:hAnsi="Garamond" w:cs="Times New Roman"/>
          <w:sz w:val="10"/>
          <w:szCs w:val="10"/>
        </w:rPr>
        <w:t>It</w:t>
      </w:r>
      <w:r w:rsidRPr="00992691">
        <w:rPr>
          <w:rFonts w:ascii="Garamond" w:hAnsi="Garamond" w:cs="Times New Roman"/>
          <w:b/>
          <w:sz w:val="24"/>
          <w:u w:val="single"/>
        </w:rPr>
        <w:t xml:space="preserve"> </w:t>
      </w:r>
      <w:r w:rsidRPr="003B5263">
        <w:rPr>
          <w:rFonts w:ascii="Garamond" w:hAnsi="Garamond" w:cs="Times New Roman"/>
          <w:b/>
          <w:sz w:val="24"/>
          <w:highlight w:val="cyan"/>
          <w:u w:val="single"/>
        </w:rPr>
        <w:t xml:space="preserve">is built upon the stories we have constructed about </w:t>
      </w:r>
      <w:r w:rsidRPr="00992691">
        <w:rPr>
          <w:rFonts w:ascii="Garamond" w:hAnsi="Garamond" w:cs="Times New Roman"/>
          <w:sz w:val="10"/>
          <w:szCs w:val="10"/>
        </w:rPr>
        <w:t>our genius, our indestructibility</w:t>
      </w:r>
      <w:r w:rsidRPr="00992691">
        <w:rPr>
          <w:rFonts w:ascii="Garamond" w:hAnsi="Garamond" w:cs="Times New Roman"/>
          <w:sz w:val="24"/>
        </w:rPr>
        <w:t xml:space="preserve">, </w:t>
      </w:r>
      <w:proofErr w:type="gramStart"/>
      <w:r w:rsidRPr="003B5263">
        <w:rPr>
          <w:rFonts w:ascii="Garamond" w:hAnsi="Garamond" w:cs="Times New Roman"/>
          <w:b/>
          <w:sz w:val="24"/>
          <w:highlight w:val="cyan"/>
          <w:u w:val="single"/>
        </w:rPr>
        <w:t>our</w:t>
      </w:r>
      <w:proofErr w:type="gramEnd"/>
      <w:r w:rsidRPr="003B5263">
        <w:rPr>
          <w:rFonts w:ascii="Garamond" w:hAnsi="Garamond" w:cs="Times New Roman"/>
          <w:b/>
          <w:sz w:val="24"/>
          <w:highlight w:val="cyan"/>
          <w:u w:val="single"/>
        </w:rPr>
        <w:t xml:space="preserve"> manifest destiny </w:t>
      </w:r>
      <w:r w:rsidRPr="00992691">
        <w:rPr>
          <w:rFonts w:ascii="Garamond" w:hAnsi="Garamond" w:cs="Times New Roman"/>
          <w:sz w:val="10"/>
          <w:szCs w:val="10"/>
        </w:rPr>
        <w:t xml:space="preserve">as a chosen species. It is where our vision and our self-belief intertwine with our reckless refusal to face the reality of our position on this Earth. It has led the human race to achieve what it has achieved; and has led the planet into the age of ecocide. The two are intimately linked. We believe they must </w:t>
      </w:r>
      <w:proofErr w:type="gramStart"/>
      <w:r w:rsidRPr="00992691">
        <w:rPr>
          <w:rFonts w:ascii="Garamond" w:hAnsi="Garamond" w:cs="Times New Roman"/>
          <w:sz w:val="10"/>
          <w:szCs w:val="10"/>
        </w:rPr>
        <w:t>decoupled</w:t>
      </w:r>
      <w:proofErr w:type="gramEnd"/>
      <w:r w:rsidRPr="00992691">
        <w:rPr>
          <w:rFonts w:ascii="Garamond" w:hAnsi="Garamond" w:cs="Times New Roman"/>
          <w:sz w:val="10"/>
          <w:szCs w:val="10"/>
        </w:rPr>
        <w:t xml:space="preserve"> if anything is to remain. We believe that</w:t>
      </w:r>
      <w:r w:rsidRPr="00992691">
        <w:rPr>
          <w:rFonts w:ascii="Garamond" w:hAnsi="Garamond" w:cs="Times New Roman"/>
          <w:sz w:val="24"/>
        </w:rPr>
        <w:t xml:space="preserve"> </w:t>
      </w:r>
      <w:proofErr w:type="gramStart"/>
      <w:r w:rsidRPr="003B5263">
        <w:rPr>
          <w:rFonts w:ascii="Garamond" w:hAnsi="Garamond" w:cs="Times New Roman"/>
          <w:b/>
          <w:sz w:val="24"/>
          <w:highlight w:val="cyan"/>
          <w:u w:val="single"/>
        </w:rPr>
        <w:t>artists</w:t>
      </w:r>
      <w:r w:rsidRPr="003B5263">
        <w:rPr>
          <w:rFonts w:ascii="Garamond" w:hAnsi="Garamond" w:cs="Times New Roman"/>
          <w:sz w:val="24"/>
          <w:highlight w:val="cyan"/>
        </w:rPr>
        <w:t xml:space="preserve"> </w:t>
      </w:r>
      <w:r w:rsidRPr="00992691">
        <w:rPr>
          <w:rFonts w:ascii="Garamond" w:hAnsi="Garamond" w:cs="Times New Roman"/>
          <w:sz w:val="10"/>
          <w:szCs w:val="10"/>
        </w:rPr>
        <w:t>— which is</w:t>
      </w:r>
      <w:proofErr w:type="gramEnd"/>
      <w:r w:rsidRPr="00992691">
        <w:rPr>
          <w:rFonts w:ascii="Garamond" w:hAnsi="Garamond" w:cs="Times New Roman"/>
          <w:sz w:val="10"/>
          <w:szCs w:val="10"/>
        </w:rPr>
        <w:t xml:space="preserve"> to us the most welcoming of words, taking under its wing writers of all kinds, painters, musicians, sculptors, poets, designers, creators, makers of things, dreamers of dreams —</w:t>
      </w:r>
      <w:r w:rsidRPr="00992691">
        <w:rPr>
          <w:rFonts w:ascii="Garamond" w:hAnsi="Garamond" w:cs="Times New Roman"/>
          <w:sz w:val="24"/>
        </w:rPr>
        <w:t xml:space="preserve"> </w:t>
      </w:r>
      <w:r w:rsidRPr="003B5263">
        <w:rPr>
          <w:rFonts w:ascii="Garamond" w:hAnsi="Garamond" w:cs="Times New Roman"/>
          <w:b/>
          <w:sz w:val="24"/>
          <w:highlight w:val="cyan"/>
          <w:u w:val="single"/>
        </w:rPr>
        <w:t>have a responsibility to begin the process of decoupling</w:t>
      </w:r>
      <w:r w:rsidRPr="00992691">
        <w:rPr>
          <w:rFonts w:ascii="Garamond" w:hAnsi="Garamond" w:cs="Times New Roman"/>
          <w:b/>
          <w:sz w:val="24"/>
          <w:u w:val="single"/>
        </w:rPr>
        <w:t>.</w:t>
      </w:r>
      <w:r w:rsidRPr="00992691">
        <w:rPr>
          <w:rFonts w:ascii="Garamond" w:hAnsi="Garamond" w:cs="Times New Roman"/>
          <w:sz w:val="24"/>
        </w:rPr>
        <w:t xml:space="preserve"> </w:t>
      </w:r>
      <w:r w:rsidRPr="00992691">
        <w:rPr>
          <w:rFonts w:ascii="Garamond" w:hAnsi="Garamond" w:cs="Times New Roman"/>
          <w:sz w:val="10"/>
          <w:szCs w:val="10"/>
        </w:rPr>
        <w:t>We believe that,</w:t>
      </w:r>
      <w:r w:rsidRPr="00992691">
        <w:rPr>
          <w:rFonts w:ascii="Garamond" w:hAnsi="Garamond" w:cs="Times New Roman"/>
          <w:sz w:val="24"/>
        </w:rPr>
        <w:t xml:space="preserve"> </w:t>
      </w:r>
      <w:r w:rsidRPr="003B5263">
        <w:rPr>
          <w:rFonts w:ascii="Garamond" w:hAnsi="Garamond" w:cs="Times New Roman"/>
          <w:b/>
          <w:sz w:val="24"/>
          <w:highlight w:val="cyan"/>
          <w:u w:val="single"/>
        </w:rPr>
        <w:t>in the age of ecocide, the last taboo must be broken</w:t>
      </w:r>
      <w:r w:rsidRPr="003B5263">
        <w:rPr>
          <w:rFonts w:ascii="Garamond" w:hAnsi="Garamond" w:cs="Times New Roman"/>
          <w:sz w:val="24"/>
          <w:highlight w:val="cyan"/>
        </w:rPr>
        <w:t xml:space="preserve"> </w:t>
      </w:r>
      <w:r w:rsidRPr="00992691">
        <w:rPr>
          <w:rFonts w:ascii="Garamond" w:hAnsi="Garamond" w:cs="Times New Roman"/>
          <w:sz w:val="10"/>
          <w:szCs w:val="10"/>
        </w:rPr>
        <w:t xml:space="preserve">— and that only artists can do it. Ecocide demands a </w:t>
      </w:r>
      <w:proofErr w:type="gramStart"/>
      <w:r w:rsidRPr="00992691">
        <w:rPr>
          <w:rFonts w:ascii="Garamond" w:hAnsi="Garamond" w:cs="Times New Roman"/>
          <w:sz w:val="10"/>
          <w:szCs w:val="10"/>
        </w:rPr>
        <w:t>response .</w:t>
      </w:r>
      <w:proofErr w:type="gramEnd"/>
      <w:r w:rsidRPr="00992691">
        <w:rPr>
          <w:rFonts w:ascii="Garamond" w:hAnsi="Garamond" w:cs="Times New Roman"/>
          <w:sz w:val="10"/>
          <w:szCs w:val="10"/>
        </w:rPr>
        <w:t xml:space="preserve"> That response is too important to be left to politicians, economists, conceptual thinkers, </w:t>
      </w:r>
      <w:proofErr w:type="gramStart"/>
      <w:r w:rsidRPr="00992691">
        <w:rPr>
          <w:rFonts w:ascii="Garamond" w:hAnsi="Garamond" w:cs="Times New Roman"/>
          <w:sz w:val="10"/>
          <w:szCs w:val="10"/>
        </w:rPr>
        <w:t>number</w:t>
      </w:r>
      <w:proofErr w:type="gramEnd"/>
      <w:r w:rsidRPr="00992691">
        <w:rPr>
          <w:rFonts w:ascii="Garamond" w:hAnsi="Garamond" w:cs="Times New Roman"/>
          <w:sz w:val="10"/>
          <w:szCs w:val="10"/>
        </w:rPr>
        <w:t xml:space="preserve"> crunchers; too all-pervasive to be left to activists or campaigners. Artists are needed. So far, though, the artistic response has been muted. In between traditional nature poetry and agitprop, what is there? Where are the poems that have adjusted their scope to the scale of this challenge? Where are the novels that probe beyond the country house or the city </w:t>
      </w:r>
      <w:proofErr w:type="spellStart"/>
      <w:r w:rsidRPr="00992691">
        <w:rPr>
          <w:rFonts w:ascii="Garamond" w:hAnsi="Garamond" w:cs="Times New Roman"/>
          <w:sz w:val="10"/>
          <w:szCs w:val="10"/>
        </w:rPr>
        <w:t>centre</w:t>
      </w:r>
      <w:proofErr w:type="spellEnd"/>
      <w:r w:rsidRPr="00992691">
        <w:rPr>
          <w:rFonts w:ascii="Garamond" w:hAnsi="Garamond" w:cs="Times New Roman"/>
          <w:sz w:val="10"/>
          <w:szCs w:val="10"/>
        </w:rPr>
        <w:t>? What new form of writing has emerged to challenge civilisation itself? What gallery mounts an exhibition equal to this challenge? Which musician has discovered the secret chord? If the answers to these questions have been scarce up to now, it is perhaps both because the depth of collective denial is so great, and because the challenge is so very daunting. We are daunted by it, ourselves. But we believe it needs to be risen to. We believe that</w:t>
      </w:r>
      <w:r w:rsidRPr="00992691">
        <w:rPr>
          <w:rFonts w:ascii="Garamond" w:hAnsi="Garamond" w:cs="Times New Roman"/>
          <w:sz w:val="24"/>
        </w:rPr>
        <w:t xml:space="preserve"> </w:t>
      </w:r>
      <w:r w:rsidRPr="003B5263">
        <w:rPr>
          <w:rFonts w:ascii="Garamond" w:hAnsi="Garamond" w:cs="Times New Roman"/>
          <w:b/>
          <w:sz w:val="24"/>
          <w:highlight w:val="cyan"/>
          <w:u w:val="single"/>
        </w:rPr>
        <w:t>art must</w:t>
      </w:r>
      <w:r w:rsidRPr="003B5263">
        <w:rPr>
          <w:rFonts w:ascii="Garamond" w:hAnsi="Garamond" w:cs="Times New Roman"/>
          <w:sz w:val="24"/>
          <w:highlight w:val="cyan"/>
        </w:rPr>
        <w:t xml:space="preserve"> </w:t>
      </w:r>
      <w:r w:rsidRPr="00992691">
        <w:rPr>
          <w:rFonts w:ascii="Garamond" w:hAnsi="Garamond" w:cs="Times New Roman"/>
          <w:sz w:val="10"/>
          <w:szCs w:val="10"/>
        </w:rPr>
        <w:t>look over the edge, face the world that is coming with a steady eye, and</w:t>
      </w:r>
      <w:r w:rsidRPr="00992691">
        <w:rPr>
          <w:rFonts w:ascii="Garamond" w:hAnsi="Garamond" w:cs="Times New Roman"/>
          <w:sz w:val="24"/>
        </w:rPr>
        <w:t xml:space="preserve"> </w:t>
      </w:r>
      <w:r w:rsidRPr="003B5263">
        <w:rPr>
          <w:rFonts w:ascii="Garamond" w:hAnsi="Garamond" w:cs="Times New Roman"/>
          <w:b/>
          <w:sz w:val="24"/>
          <w:highlight w:val="cyan"/>
          <w:u w:val="single"/>
        </w:rPr>
        <w:t xml:space="preserve">rise to the challenge </w:t>
      </w:r>
      <w:r w:rsidRPr="00992691">
        <w:rPr>
          <w:rFonts w:ascii="Garamond" w:hAnsi="Garamond" w:cs="Times New Roman"/>
          <w:sz w:val="10"/>
          <w:szCs w:val="10"/>
        </w:rPr>
        <w:t>of ecocide with a challenge of its own: an artistic response to the crumbling of the empires of the mind. This</w:t>
      </w:r>
      <w:r w:rsidRPr="00992691">
        <w:rPr>
          <w:rFonts w:ascii="Garamond" w:hAnsi="Garamond" w:cs="Times New Roman"/>
          <w:b/>
          <w:sz w:val="24"/>
          <w:u w:val="single"/>
        </w:rPr>
        <w:t xml:space="preserve"> [</w:t>
      </w:r>
      <w:r w:rsidRPr="003B5263">
        <w:rPr>
          <w:rFonts w:ascii="Garamond" w:hAnsi="Garamond" w:cs="Times New Roman"/>
          <w:b/>
          <w:sz w:val="24"/>
          <w:highlight w:val="cyan"/>
          <w:u w:val="single"/>
        </w:rPr>
        <w:t xml:space="preserve">The] response [is] </w:t>
      </w:r>
      <w:r w:rsidRPr="00992691">
        <w:rPr>
          <w:rFonts w:ascii="Garamond" w:hAnsi="Garamond" w:cs="Times New Roman"/>
          <w:sz w:val="10"/>
          <w:szCs w:val="10"/>
        </w:rPr>
        <w:t xml:space="preserve">we call </w:t>
      </w:r>
      <w:proofErr w:type="gramStart"/>
      <w:r w:rsidRPr="00992691">
        <w:rPr>
          <w:rFonts w:ascii="Garamond" w:hAnsi="Garamond" w:cs="Times New Roman"/>
          <w:sz w:val="10"/>
          <w:szCs w:val="10"/>
        </w:rPr>
        <w:t>Uncivilised</w:t>
      </w:r>
      <w:proofErr w:type="gramEnd"/>
      <w:r w:rsidRPr="00992691">
        <w:rPr>
          <w:rFonts w:ascii="Garamond" w:hAnsi="Garamond" w:cs="Times New Roman"/>
          <w:sz w:val="10"/>
          <w:szCs w:val="10"/>
        </w:rPr>
        <w:t xml:space="preserve"> art, and we are interested in one branch of it in particular:</w:t>
      </w:r>
      <w:r w:rsidRPr="00992691">
        <w:rPr>
          <w:rFonts w:ascii="Garamond" w:hAnsi="Garamond" w:cs="Times New Roman"/>
          <w:sz w:val="24"/>
        </w:rPr>
        <w:t xml:space="preserve"> </w:t>
      </w:r>
      <w:r w:rsidRPr="003B5263">
        <w:rPr>
          <w:rFonts w:ascii="Garamond" w:hAnsi="Garamond" w:cs="Times New Roman"/>
          <w:b/>
          <w:sz w:val="24"/>
          <w:highlight w:val="cyan"/>
          <w:u w:val="single"/>
        </w:rPr>
        <w:t>Uncivilised writing</w:t>
      </w:r>
      <w:r w:rsidRPr="00992691">
        <w:rPr>
          <w:rFonts w:ascii="Garamond" w:hAnsi="Garamond" w:cs="Times New Roman"/>
          <w:sz w:val="24"/>
        </w:rPr>
        <w:t xml:space="preserve">. </w:t>
      </w:r>
      <w:r w:rsidRPr="00992691">
        <w:rPr>
          <w:rFonts w:ascii="Garamond" w:hAnsi="Garamond" w:cs="Times New Roman"/>
          <w:sz w:val="10"/>
          <w:szCs w:val="10"/>
        </w:rPr>
        <w:t>Uncivilised writing is writing</w:t>
      </w:r>
      <w:r w:rsidRPr="00992691">
        <w:rPr>
          <w:rFonts w:ascii="Garamond" w:hAnsi="Garamond" w:cs="Times New Roman"/>
          <w:sz w:val="24"/>
        </w:rPr>
        <w:t xml:space="preserve"> </w:t>
      </w:r>
      <w:r w:rsidRPr="003B5263">
        <w:rPr>
          <w:rFonts w:ascii="Garamond" w:hAnsi="Garamond" w:cs="Times New Roman"/>
          <w:b/>
          <w:sz w:val="24"/>
          <w:highlight w:val="cyan"/>
          <w:u w:val="single"/>
        </w:rPr>
        <w:t>which</w:t>
      </w:r>
      <w:r w:rsidRPr="003B5263">
        <w:rPr>
          <w:rFonts w:ascii="Garamond" w:hAnsi="Garamond" w:cs="Times New Roman"/>
          <w:sz w:val="24"/>
          <w:highlight w:val="cyan"/>
          <w:u w:val="single"/>
        </w:rPr>
        <w:t xml:space="preserve"> </w:t>
      </w:r>
      <w:r w:rsidRPr="003B5263">
        <w:rPr>
          <w:rFonts w:ascii="Garamond" w:hAnsi="Garamond" w:cs="Times New Roman"/>
          <w:b/>
          <w:sz w:val="24"/>
          <w:highlight w:val="cyan"/>
          <w:u w:val="single"/>
        </w:rPr>
        <w:t>attempts</w:t>
      </w:r>
      <w:r w:rsidRPr="003B5263">
        <w:rPr>
          <w:rFonts w:ascii="Garamond" w:hAnsi="Garamond" w:cs="Times New Roman"/>
          <w:sz w:val="24"/>
          <w:highlight w:val="cyan"/>
          <w:u w:val="single"/>
        </w:rPr>
        <w:t xml:space="preserve"> </w:t>
      </w:r>
      <w:r w:rsidRPr="003B5263">
        <w:rPr>
          <w:rFonts w:ascii="Garamond" w:hAnsi="Garamond" w:cs="Times New Roman"/>
          <w:b/>
          <w:sz w:val="24"/>
          <w:highlight w:val="cyan"/>
          <w:u w:val="single"/>
        </w:rPr>
        <w:t>to</w:t>
      </w:r>
      <w:r w:rsidRPr="00992691">
        <w:rPr>
          <w:rFonts w:ascii="Garamond" w:hAnsi="Garamond" w:cs="Times New Roman"/>
          <w:sz w:val="24"/>
        </w:rPr>
        <w:t xml:space="preserve"> </w:t>
      </w:r>
      <w:r w:rsidRPr="00992691">
        <w:rPr>
          <w:rFonts w:ascii="Garamond" w:hAnsi="Garamond" w:cs="Times New Roman"/>
          <w:sz w:val="10"/>
          <w:szCs w:val="10"/>
        </w:rPr>
        <w:t>stand outside the human bubble and</w:t>
      </w:r>
      <w:r w:rsidRPr="00992691">
        <w:rPr>
          <w:rFonts w:ascii="Garamond" w:hAnsi="Garamond" w:cs="Times New Roman"/>
          <w:sz w:val="24"/>
        </w:rPr>
        <w:t xml:space="preserve"> </w:t>
      </w:r>
      <w:r w:rsidRPr="003B5263">
        <w:rPr>
          <w:rFonts w:ascii="Garamond" w:hAnsi="Garamond" w:cs="Times New Roman"/>
          <w:b/>
          <w:sz w:val="24"/>
          <w:highlight w:val="cyan"/>
          <w:u w:val="single"/>
        </w:rPr>
        <w:t>see us as we are: highly evolved apes</w:t>
      </w:r>
      <w:r w:rsidRPr="003B5263">
        <w:rPr>
          <w:rFonts w:ascii="Garamond" w:hAnsi="Garamond" w:cs="Times New Roman"/>
          <w:sz w:val="24"/>
          <w:highlight w:val="cyan"/>
          <w:u w:val="single"/>
        </w:rPr>
        <w:t xml:space="preserve"> </w:t>
      </w:r>
      <w:r w:rsidRPr="00992691">
        <w:rPr>
          <w:rFonts w:ascii="Garamond" w:hAnsi="Garamond" w:cs="Times New Roman"/>
          <w:sz w:val="10"/>
          <w:szCs w:val="10"/>
        </w:rPr>
        <w:t xml:space="preserve">with an array of talents and abilities which we are unleashing without sufficient thought, control, compassion or intelligence. </w:t>
      </w:r>
      <w:proofErr w:type="gramStart"/>
      <w:r w:rsidRPr="00992691">
        <w:rPr>
          <w:rFonts w:ascii="Garamond" w:hAnsi="Garamond" w:cs="Times New Roman"/>
          <w:sz w:val="10"/>
          <w:szCs w:val="10"/>
        </w:rPr>
        <w:t>Apes</w:t>
      </w:r>
      <w:r w:rsidRPr="00992691">
        <w:rPr>
          <w:rFonts w:ascii="Garamond" w:hAnsi="Garamond" w:cs="Times New Roman"/>
          <w:sz w:val="24"/>
        </w:rPr>
        <w:t xml:space="preserve"> </w:t>
      </w:r>
      <w:r w:rsidRPr="003B5263">
        <w:rPr>
          <w:rFonts w:ascii="Garamond" w:hAnsi="Garamond" w:cs="Times New Roman"/>
          <w:b/>
          <w:sz w:val="24"/>
          <w:highlight w:val="cyan"/>
          <w:u w:val="single"/>
        </w:rPr>
        <w:t>who have constructed</w:t>
      </w:r>
      <w:r w:rsidRPr="00695AAD">
        <w:rPr>
          <w:rFonts w:ascii="Garamond" w:hAnsi="Garamond" w:cs="Times New Roman"/>
          <w:b/>
          <w:sz w:val="24"/>
          <w:highlight w:val="cyan"/>
          <w:u w:val="single"/>
        </w:rPr>
        <w:t xml:space="preserve"> a</w:t>
      </w:r>
      <w:r w:rsidRPr="00992691">
        <w:rPr>
          <w:rFonts w:ascii="Garamond" w:hAnsi="Garamond" w:cs="Times New Roman"/>
          <w:b/>
          <w:sz w:val="24"/>
          <w:u w:val="single"/>
        </w:rPr>
        <w:t xml:space="preserve"> </w:t>
      </w:r>
      <w:r w:rsidRPr="00992691">
        <w:rPr>
          <w:rFonts w:ascii="Garamond" w:hAnsi="Garamond" w:cs="Times New Roman"/>
          <w:sz w:val="10"/>
          <w:szCs w:val="10"/>
        </w:rPr>
        <w:t>sophisticated</w:t>
      </w:r>
      <w:r w:rsidRPr="00992691">
        <w:rPr>
          <w:rFonts w:ascii="Garamond" w:hAnsi="Garamond" w:cs="Times New Roman"/>
          <w:b/>
          <w:sz w:val="24"/>
          <w:u w:val="single"/>
        </w:rPr>
        <w:t xml:space="preserve"> </w:t>
      </w:r>
      <w:r w:rsidRPr="003B5263">
        <w:rPr>
          <w:rFonts w:ascii="Garamond" w:hAnsi="Garamond" w:cs="Times New Roman"/>
          <w:b/>
          <w:sz w:val="24"/>
          <w:highlight w:val="cyan"/>
          <w:u w:val="single"/>
        </w:rPr>
        <w:t>myth of their own importance</w:t>
      </w:r>
      <w:r w:rsidRPr="003B5263">
        <w:rPr>
          <w:rFonts w:ascii="Garamond" w:hAnsi="Garamond" w:cs="Times New Roman"/>
          <w:sz w:val="24"/>
          <w:highlight w:val="cyan"/>
          <w:u w:val="single"/>
        </w:rPr>
        <w:t xml:space="preserve"> </w:t>
      </w:r>
      <w:r w:rsidRPr="00992691">
        <w:rPr>
          <w:rFonts w:ascii="Garamond" w:hAnsi="Garamond" w:cs="Times New Roman"/>
          <w:sz w:val="10"/>
          <w:szCs w:val="10"/>
        </w:rPr>
        <w:t xml:space="preserve">with which to sustain their </w:t>
      </w:r>
      <w:proofErr w:type="spellStart"/>
      <w:r w:rsidRPr="00992691">
        <w:rPr>
          <w:rFonts w:ascii="Garamond" w:hAnsi="Garamond" w:cs="Times New Roman"/>
          <w:sz w:val="10"/>
          <w:szCs w:val="10"/>
        </w:rPr>
        <w:t>civilising</w:t>
      </w:r>
      <w:proofErr w:type="spellEnd"/>
      <w:r w:rsidRPr="00992691">
        <w:rPr>
          <w:rFonts w:ascii="Garamond" w:hAnsi="Garamond" w:cs="Times New Roman"/>
          <w:sz w:val="10"/>
          <w:szCs w:val="10"/>
        </w:rPr>
        <w:t xml:space="preserve"> project.</w:t>
      </w:r>
      <w:proofErr w:type="gramEnd"/>
      <w:r w:rsidRPr="00992691">
        <w:rPr>
          <w:rFonts w:ascii="Garamond" w:hAnsi="Garamond" w:cs="Times New Roman"/>
          <w:sz w:val="10"/>
          <w:szCs w:val="10"/>
        </w:rPr>
        <w:t xml:space="preserve"> Apes</w:t>
      </w:r>
      <w:r w:rsidRPr="00992691">
        <w:rPr>
          <w:rFonts w:ascii="Garamond" w:hAnsi="Garamond" w:cs="Times New Roman"/>
          <w:b/>
          <w:sz w:val="10"/>
          <w:szCs w:val="10"/>
          <w:u w:val="single"/>
        </w:rPr>
        <w:t xml:space="preserve"> </w:t>
      </w:r>
      <w:r w:rsidRPr="003B5263">
        <w:rPr>
          <w:rFonts w:ascii="Garamond" w:hAnsi="Garamond" w:cs="Times New Roman"/>
          <w:b/>
          <w:sz w:val="24"/>
          <w:highlight w:val="cyan"/>
          <w:u w:val="single"/>
        </w:rPr>
        <w:t>whose project has been to</w:t>
      </w:r>
      <w:r w:rsidRPr="00992691">
        <w:rPr>
          <w:rFonts w:ascii="Garamond" w:hAnsi="Garamond" w:cs="Times New Roman"/>
          <w:sz w:val="24"/>
        </w:rPr>
        <w:t xml:space="preserve"> </w:t>
      </w:r>
      <w:r w:rsidRPr="00992691">
        <w:rPr>
          <w:rFonts w:ascii="Garamond" w:hAnsi="Garamond" w:cs="Times New Roman"/>
          <w:sz w:val="10"/>
          <w:szCs w:val="10"/>
        </w:rPr>
        <w:t xml:space="preserve">tame, to control, to subdue or to </w:t>
      </w:r>
      <w:r w:rsidRPr="003B5263">
        <w:rPr>
          <w:rFonts w:ascii="Garamond" w:hAnsi="Garamond" w:cs="Times New Roman"/>
          <w:b/>
          <w:sz w:val="24"/>
          <w:highlight w:val="cyan"/>
          <w:u w:val="single"/>
        </w:rPr>
        <w:t>destroy</w:t>
      </w:r>
      <w:r w:rsidRPr="003B5263">
        <w:rPr>
          <w:rFonts w:ascii="Garamond" w:hAnsi="Garamond" w:cs="Times New Roman"/>
          <w:sz w:val="24"/>
          <w:highlight w:val="cyan"/>
          <w:u w:val="single"/>
        </w:rPr>
        <w:t xml:space="preserve"> </w:t>
      </w:r>
      <w:r w:rsidRPr="00992691">
        <w:rPr>
          <w:rFonts w:ascii="Garamond" w:hAnsi="Garamond" w:cs="Times New Roman"/>
          <w:sz w:val="10"/>
          <w:szCs w:val="10"/>
        </w:rPr>
        <w:t xml:space="preserve">— to </w:t>
      </w:r>
      <w:proofErr w:type="spellStart"/>
      <w:r w:rsidRPr="00992691">
        <w:rPr>
          <w:rFonts w:ascii="Garamond" w:hAnsi="Garamond" w:cs="Times New Roman"/>
          <w:sz w:val="10"/>
          <w:szCs w:val="10"/>
        </w:rPr>
        <w:t>civilise</w:t>
      </w:r>
      <w:proofErr w:type="spellEnd"/>
      <w:r w:rsidRPr="00992691">
        <w:rPr>
          <w:rFonts w:ascii="Garamond" w:hAnsi="Garamond" w:cs="Times New Roman"/>
          <w:sz w:val="10"/>
          <w:szCs w:val="10"/>
        </w:rPr>
        <w:t xml:space="preserve"> the forests, the deserts, </w:t>
      </w:r>
      <w:r w:rsidRPr="003B5263">
        <w:rPr>
          <w:rFonts w:ascii="Garamond" w:hAnsi="Garamond" w:cs="Times New Roman"/>
          <w:b/>
          <w:sz w:val="24"/>
          <w:highlight w:val="cyan"/>
          <w:u w:val="single"/>
        </w:rPr>
        <w:t>the wild</w:t>
      </w:r>
      <w:r w:rsidRPr="003B5263">
        <w:rPr>
          <w:rFonts w:ascii="Garamond" w:hAnsi="Garamond" w:cs="Times New Roman"/>
          <w:sz w:val="24"/>
          <w:highlight w:val="cyan"/>
          <w:u w:val="single"/>
        </w:rPr>
        <w:t xml:space="preserve"> </w:t>
      </w:r>
      <w:r w:rsidRPr="00992691">
        <w:rPr>
          <w:rFonts w:ascii="Garamond" w:hAnsi="Garamond" w:cs="Times New Roman"/>
          <w:sz w:val="10"/>
          <w:szCs w:val="10"/>
        </w:rPr>
        <w:t xml:space="preserve">lands and the seas, </w:t>
      </w:r>
      <w:r w:rsidRPr="003B5263">
        <w:rPr>
          <w:rFonts w:ascii="Garamond" w:hAnsi="Garamond" w:cs="Times New Roman"/>
          <w:b/>
          <w:sz w:val="24"/>
          <w:highlight w:val="cyan"/>
          <w:u w:val="single"/>
        </w:rPr>
        <w:t xml:space="preserve">to impose bonds on the minds of their own </w:t>
      </w:r>
      <w:r w:rsidRPr="00992691">
        <w:rPr>
          <w:rFonts w:ascii="Garamond" w:hAnsi="Garamond" w:cs="Times New Roman"/>
          <w:sz w:val="10"/>
          <w:szCs w:val="10"/>
        </w:rPr>
        <w:t>[so] in order that they</w:t>
      </w:r>
      <w:r w:rsidRPr="00992691">
        <w:rPr>
          <w:rFonts w:ascii="Garamond" w:hAnsi="Garamond" w:cs="Times New Roman"/>
          <w:b/>
          <w:sz w:val="10"/>
          <w:szCs w:val="10"/>
          <w:u w:val="single"/>
        </w:rPr>
        <w:t xml:space="preserve"> </w:t>
      </w:r>
      <w:r w:rsidRPr="00992691">
        <w:rPr>
          <w:rFonts w:ascii="Garamond" w:hAnsi="Garamond" w:cs="Times New Roman"/>
          <w:sz w:val="10"/>
          <w:szCs w:val="10"/>
        </w:rPr>
        <w:t>might</w:t>
      </w:r>
      <w:r w:rsidRPr="00992691">
        <w:rPr>
          <w:rFonts w:ascii="Garamond" w:hAnsi="Garamond" w:cs="Times New Roman"/>
          <w:b/>
          <w:sz w:val="10"/>
          <w:szCs w:val="10"/>
          <w:u w:val="single"/>
        </w:rPr>
        <w:t xml:space="preserve"> </w:t>
      </w:r>
      <w:r w:rsidRPr="00992691">
        <w:rPr>
          <w:rFonts w:ascii="Garamond" w:hAnsi="Garamond" w:cs="Times New Roman"/>
          <w:sz w:val="10"/>
          <w:szCs w:val="10"/>
        </w:rPr>
        <w:t xml:space="preserve">feel nothing when they exploit or destroy their fellow creatures. Against the </w:t>
      </w:r>
      <w:proofErr w:type="spellStart"/>
      <w:r w:rsidRPr="00992691">
        <w:rPr>
          <w:rFonts w:ascii="Garamond" w:hAnsi="Garamond" w:cs="Times New Roman"/>
          <w:sz w:val="10"/>
          <w:szCs w:val="10"/>
        </w:rPr>
        <w:t>civilising</w:t>
      </w:r>
      <w:proofErr w:type="spellEnd"/>
      <w:r w:rsidRPr="00992691">
        <w:rPr>
          <w:rFonts w:ascii="Garamond" w:hAnsi="Garamond" w:cs="Times New Roman"/>
          <w:sz w:val="10"/>
          <w:szCs w:val="10"/>
        </w:rPr>
        <w:t xml:space="preserve"> project, which has become the progenitor of ecocide</w:t>
      </w:r>
      <w:proofErr w:type="gramStart"/>
      <w:r w:rsidRPr="00992691">
        <w:rPr>
          <w:rFonts w:ascii="Garamond" w:hAnsi="Garamond" w:cs="Times New Roman"/>
          <w:sz w:val="10"/>
          <w:szCs w:val="10"/>
        </w:rPr>
        <w:t xml:space="preserve">, </w:t>
      </w:r>
      <w:r w:rsidR="003B5263">
        <w:rPr>
          <w:rFonts w:ascii="Garamond" w:hAnsi="Garamond" w:cs="Times New Roman"/>
          <w:sz w:val="10"/>
          <w:szCs w:val="10"/>
        </w:rPr>
        <w:t xml:space="preserve"> </w:t>
      </w:r>
      <w:r w:rsidR="003B5263" w:rsidRPr="003B5263">
        <w:rPr>
          <w:rFonts w:ascii="Garamond" w:hAnsi="Garamond" w:cs="Times New Roman"/>
          <w:b/>
          <w:sz w:val="24"/>
          <w:highlight w:val="cyan"/>
          <w:u w:val="single"/>
        </w:rPr>
        <w:t>Uncivilised</w:t>
      </w:r>
      <w:proofErr w:type="gramEnd"/>
      <w:r w:rsidR="003B5263" w:rsidRPr="003B5263">
        <w:rPr>
          <w:rFonts w:ascii="Garamond" w:hAnsi="Garamond" w:cs="Times New Roman"/>
          <w:b/>
          <w:sz w:val="24"/>
          <w:highlight w:val="cyan"/>
          <w:u w:val="single"/>
        </w:rPr>
        <w:t xml:space="preserve"> writing offers</w:t>
      </w:r>
      <w:r w:rsidR="003B5263" w:rsidRPr="003B5263">
        <w:rPr>
          <w:rFonts w:ascii="Garamond" w:hAnsi="Garamond" w:cs="Times New Roman"/>
          <w:sz w:val="24"/>
          <w:highlight w:val="cyan"/>
        </w:rPr>
        <w:t xml:space="preserve"> </w:t>
      </w:r>
      <w:r w:rsidR="003B5263" w:rsidRPr="003B5263">
        <w:rPr>
          <w:rFonts w:ascii="Garamond" w:hAnsi="Garamond" w:cs="Times New Roman"/>
          <w:sz w:val="10"/>
          <w:szCs w:val="10"/>
        </w:rPr>
        <w:t xml:space="preserve">not a non-human perspective—we remain human and, even now, are not quite ashamed — but </w:t>
      </w:r>
      <w:r w:rsidR="003B5263" w:rsidRPr="003B5263">
        <w:rPr>
          <w:rFonts w:ascii="Garamond" w:hAnsi="Garamond" w:cs="Times New Roman"/>
          <w:b/>
          <w:sz w:val="24"/>
          <w:highlight w:val="cyan"/>
          <w:u w:val="single"/>
        </w:rPr>
        <w:t>a perspective which sees us as one strand of a web rather than as the</w:t>
      </w:r>
      <w:r w:rsidR="003B5263" w:rsidRPr="003B5263">
        <w:rPr>
          <w:rFonts w:ascii="Garamond" w:hAnsi="Garamond" w:cs="Times New Roman"/>
          <w:sz w:val="24"/>
          <w:highlight w:val="cyan"/>
        </w:rPr>
        <w:t xml:space="preserve"> </w:t>
      </w:r>
      <w:r w:rsidR="003B5263" w:rsidRPr="003B5263">
        <w:rPr>
          <w:rFonts w:ascii="Garamond" w:hAnsi="Garamond" w:cs="Times New Roman"/>
          <w:sz w:val="10"/>
          <w:szCs w:val="10"/>
        </w:rPr>
        <w:t xml:space="preserve">first palanquin in a </w:t>
      </w:r>
      <w:r w:rsidR="003B5263" w:rsidRPr="003B5263">
        <w:rPr>
          <w:rFonts w:ascii="Garamond" w:hAnsi="Garamond" w:cs="Times New Roman"/>
          <w:b/>
          <w:sz w:val="24"/>
          <w:highlight w:val="cyan"/>
          <w:u w:val="single"/>
        </w:rPr>
        <w:t>glorious procession</w:t>
      </w:r>
      <w:r w:rsidR="003B5263" w:rsidRPr="003B5263">
        <w:rPr>
          <w:rFonts w:ascii="Garamond" w:hAnsi="Garamond" w:cs="Times New Roman"/>
          <w:sz w:val="24"/>
        </w:rPr>
        <w:t xml:space="preserve">. </w:t>
      </w:r>
      <w:r w:rsidR="003B5263" w:rsidRPr="003B5263">
        <w:rPr>
          <w:rFonts w:ascii="Garamond" w:hAnsi="Garamond" w:cs="Times New Roman"/>
          <w:sz w:val="10"/>
          <w:szCs w:val="10"/>
        </w:rPr>
        <w:t xml:space="preserve">It offers an unblinking look at the forces among which we find ourselves. It sets out to paint a picture of </w:t>
      </w:r>
      <w:proofErr w:type="gramStart"/>
      <w:r w:rsidR="003B5263" w:rsidRPr="003B5263">
        <w:rPr>
          <w:rFonts w:ascii="Garamond" w:hAnsi="Garamond" w:cs="Times New Roman"/>
          <w:sz w:val="10"/>
          <w:szCs w:val="10"/>
        </w:rPr>
        <w:t>homo</w:t>
      </w:r>
      <w:proofErr w:type="gramEnd"/>
      <w:r w:rsidR="003B5263" w:rsidRPr="003B5263">
        <w:rPr>
          <w:rFonts w:ascii="Garamond" w:hAnsi="Garamond" w:cs="Times New Roman"/>
          <w:sz w:val="10"/>
          <w:szCs w:val="10"/>
        </w:rPr>
        <w:t xml:space="preserve"> sapiens which a being from another world or, better, a being from our own — a blue whale, an albatross, a mountain hare — might recognise as something approaching a truth. It sets out to tug our attention away from ourselves and turn it outwards</w:t>
      </w:r>
      <w:proofErr w:type="gramStart"/>
      <w:r w:rsidR="003B5263" w:rsidRPr="003B5263">
        <w:rPr>
          <w:rFonts w:ascii="Garamond" w:hAnsi="Garamond" w:cs="Times New Roman"/>
          <w:sz w:val="10"/>
          <w:szCs w:val="10"/>
        </w:rPr>
        <w:t>;</w:t>
      </w:r>
      <w:proofErr w:type="gramEnd"/>
      <w:r w:rsidR="003B5263" w:rsidRPr="003B5263">
        <w:rPr>
          <w:rFonts w:ascii="Garamond" w:hAnsi="Garamond" w:cs="Times New Roman"/>
          <w:sz w:val="10"/>
          <w:szCs w:val="10"/>
        </w:rPr>
        <w:t xml:space="preserve"> to </w:t>
      </w:r>
      <w:proofErr w:type="spellStart"/>
      <w:r w:rsidR="003B5263" w:rsidRPr="003B5263">
        <w:rPr>
          <w:rFonts w:ascii="Garamond" w:hAnsi="Garamond" w:cs="Times New Roman"/>
          <w:sz w:val="10"/>
          <w:szCs w:val="10"/>
        </w:rPr>
        <w:t>uncentre</w:t>
      </w:r>
      <w:proofErr w:type="spellEnd"/>
      <w:r w:rsidR="003B5263" w:rsidRPr="003B5263">
        <w:rPr>
          <w:rFonts w:ascii="Garamond" w:hAnsi="Garamond" w:cs="Times New Roman"/>
          <w:sz w:val="10"/>
          <w:szCs w:val="10"/>
        </w:rPr>
        <w:t xml:space="preserve"> our minds. It is writing, in short, which puts civilisation — and us — into perspective. </w:t>
      </w:r>
      <w:r w:rsidR="003B5263" w:rsidRPr="003B5263">
        <w:rPr>
          <w:rFonts w:ascii="Garamond" w:hAnsi="Garamond" w:cs="Times New Roman"/>
          <w:b/>
          <w:sz w:val="24"/>
          <w:highlight w:val="cyan"/>
          <w:u w:val="single"/>
        </w:rPr>
        <w:t>Writing that comes not</w:t>
      </w:r>
      <w:r w:rsidR="003B5263" w:rsidRPr="003B5263">
        <w:rPr>
          <w:rFonts w:ascii="Garamond" w:hAnsi="Garamond" w:cs="Times New Roman"/>
          <w:sz w:val="10"/>
          <w:szCs w:val="10"/>
        </w:rPr>
        <w:t xml:space="preserve">, as most writing still does, </w:t>
      </w:r>
      <w:r w:rsidR="003B5263" w:rsidRPr="003B5263">
        <w:rPr>
          <w:rFonts w:ascii="Garamond" w:hAnsi="Garamond" w:cs="Times New Roman"/>
          <w:b/>
          <w:sz w:val="24"/>
          <w:highlight w:val="cyan"/>
          <w:u w:val="single"/>
        </w:rPr>
        <w:t>from the self-absorbed</w:t>
      </w:r>
      <w:r w:rsidR="003B5263" w:rsidRPr="003B5263">
        <w:rPr>
          <w:rFonts w:ascii="Garamond" w:hAnsi="Garamond" w:cs="Times New Roman"/>
          <w:sz w:val="24"/>
          <w:highlight w:val="cyan"/>
        </w:rPr>
        <w:t xml:space="preserve"> </w:t>
      </w:r>
      <w:r w:rsidR="003B5263" w:rsidRPr="003B5263">
        <w:rPr>
          <w:rFonts w:ascii="Garamond" w:hAnsi="Garamond" w:cs="Times New Roman"/>
          <w:sz w:val="10"/>
          <w:szCs w:val="10"/>
        </w:rPr>
        <w:t xml:space="preserve">and self-congratulatory metropolitan </w:t>
      </w:r>
      <w:proofErr w:type="spellStart"/>
      <w:r w:rsidR="003B5263" w:rsidRPr="003B5263">
        <w:rPr>
          <w:rFonts w:ascii="Garamond" w:hAnsi="Garamond" w:cs="Times New Roman"/>
          <w:sz w:val="10"/>
          <w:szCs w:val="10"/>
        </w:rPr>
        <w:t>centres</w:t>
      </w:r>
      <w:proofErr w:type="spellEnd"/>
      <w:r w:rsidR="003B5263" w:rsidRPr="003B5263">
        <w:rPr>
          <w:rFonts w:ascii="Garamond" w:hAnsi="Garamond" w:cs="Times New Roman"/>
          <w:sz w:val="10"/>
          <w:szCs w:val="10"/>
        </w:rPr>
        <w:t xml:space="preserve"> of </w:t>
      </w:r>
      <w:r w:rsidR="003B5263" w:rsidRPr="003B5263">
        <w:rPr>
          <w:rFonts w:ascii="Garamond" w:hAnsi="Garamond" w:cs="Times New Roman"/>
          <w:b/>
          <w:sz w:val="24"/>
          <w:highlight w:val="cyan"/>
          <w:u w:val="single"/>
        </w:rPr>
        <w:t xml:space="preserve">civilisation but from somewhere on its wilder fringes. </w:t>
      </w:r>
      <w:r w:rsidR="003B5263" w:rsidRPr="003B5263">
        <w:rPr>
          <w:rFonts w:ascii="Garamond" w:hAnsi="Garamond" w:cs="Times New Roman"/>
          <w:sz w:val="10"/>
          <w:szCs w:val="10"/>
        </w:rPr>
        <w:t xml:space="preserve">Somewhere woody and weedy and largely avoided, from where insistent, uncomfortable truths about ourselves drift in; truths which we’re not keen on hearing Writing which unflinchingly stares us down, however uncomfortable this may prove. It might perhaps be just as useful to explain what </w:t>
      </w:r>
      <w:proofErr w:type="gramStart"/>
      <w:r w:rsidR="003B5263" w:rsidRPr="003B5263">
        <w:rPr>
          <w:rFonts w:ascii="Garamond" w:hAnsi="Garamond" w:cs="Times New Roman"/>
          <w:sz w:val="10"/>
          <w:szCs w:val="10"/>
        </w:rPr>
        <w:t>Uncivilised</w:t>
      </w:r>
      <w:proofErr w:type="gramEnd"/>
      <w:r w:rsidR="003B5263" w:rsidRPr="003B5263">
        <w:rPr>
          <w:rFonts w:ascii="Garamond" w:hAnsi="Garamond" w:cs="Times New Roman"/>
          <w:sz w:val="10"/>
          <w:szCs w:val="10"/>
        </w:rPr>
        <w:t xml:space="preserve"> writing is not. It is not environmental writing, for there is much of that about already, and most of it fails to jump the barrier which marks the limit of our collective human ego; much of it, indeed, ends up shoring-up that ego, and helping us to persist in our civilisational delusions. It is not nature writing, for there is no such thing as nature as distinct from people, and to suggest otherwise is to perpetuate the </w:t>
      </w:r>
      <w:proofErr w:type="gramStart"/>
      <w:r w:rsidR="003B5263" w:rsidRPr="003B5263">
        <w:rPr>
          <w:rFonts w:ascii="Garamond" w:hAnsi="Garamond" w:cs="Times New Roman"/>
          <w:sz w:val="10"/>
          <w:szCs w:val="10"/>
        </w:rPr>
        <w:t>attitude which</w:t>
      </w:r>
      <w:proofErr w:type="gramEnd"/>
      <w:r w:rsidR="003B5263" w:rsidRPr="003B5263">
        <w:rPr>
          <w:rFonts w:ascii="Garamond" w:hAnsi="Garamond" w:cs="Times New Roman"/>
          <w:sz w:val="10"/>
          <w:szCs w:val="10"/>
        </w:rPr>
        <w:t xml:space="preserve"> has brought us here. And it is not political writing, with which the world is already flooded, for politics is a human confection, complicit in ecocide and decaying from within. </w:t>
      </w:r>
      <w:r w:rsidR="003B5263" w:rsidRPr="003B5263">
        <w:rPr>
          <w:rFonts w:ascii="Garamond" w:hAnsi="Garamond" w:cs="Times New Roman"/>
          <w:b/>
          <w:sz w:val="24"/>
          <w:highlight w:val="cyan"/>
          <w:u w:val="single"/>
        </w:rPr>
        <w:t>Uncivilised writing</w:t>
      </w:r>
      <w:r w:rsidR="003B5263" w:rsidRPr="003B5263">
        <w:rPr>
          <w:rFonts w:ascii="Garamond" w:hAnsi="Garamond" w:cs="Times New Roman"/>
          <w:sz w:val="24"/>
          <w:highlight w:val="cyan"/>
        </w:rPr>
        <w:t xml:space="preserve"> </w:t>
      </w:r>
      <w:r w:rsidR="003B5263" w:rsidRPr="003B5263">
        <w:rPr>
          <w:rFonts w:ascii="Garamond" w:hAnsi="Garamond" w:cs="Times New Roman"/>
          <w:sz w:val="10"/>
          <w:szCs w:val="10"/>
        </w:rPr>
        <w:t>is more rooted than any of these. Above all, it is determined to shift our worldview, not to feed into it. It</w:t>
      </w:r>
      <w:r w:rsidR="003B5263" w:rsidRPr="003B5263">
        <w:rPr>
          <w:rFonts w:ascii="Garamond" w:hAnsi="Garamond" w:cs="Times New Roman"/>
          <w:b/>
          <w:sz w:val="10"/>
          <w:szCs w:val="10"/>
          <w:u w:val="single"/>
        </w:rPr>
        <w:t xml:space="preserve"> </w:t>
      </w:r>
      <w:r w:rsidR="003B5263" w:rsidRPr="003B5263">
        <w:rPr>
          <w:rFonts w:ascii="Garamond" w:hAnsi="Garamond" w:cs="Times New Roman"/>
          <w:b/>
          <w:sz w:val="24"/>
          <w:highlight w:val="cyan"/>
          <w:u w:val="single"/>
        </w:rPr>
        <w:t>is writing for outsiders</w:t>
      </w:r>
      <w:r w:rsidR="003B5263" w:rsidRPr="003B5263">
        <w:rPr>
          <w:rFonts w:ascii="Garamond" w:hAnsi="Garamond" w:cs="Times New Roman"/>
          <w:sz w:val="24"/>
        </w:rPr>
        <w:t>.</w:t>
      </w:r>
      <w:r w:rsidR="003B5263" w:rsidRPr="003B5263">
        <w:rPr>
          <w:rFonts w:ascii="Garamond" w:hAnsi="Garamond" w:cs="Times New Roman"/>
          <w:sz w:val="10"/>
          <w:szCs w:val="10"/>
        </w:rPr>
        <w:t xml:space="preserve"> If you want to be loved, it might be best not to get involved, for the world, at least for a time, will resolutely refuse to listen.</w:t>
      </w:r>
    </w:p>
    <w:p w14:paraId="1922FDD7" w14:textId="77777777" w:rsidR="00695AAD" w:rsidRPr="00695AAD" w:rsidRDefault="00695AAD" w:rsidP="00FE5B97">
      <w:pPr>
        <w:spacing w:line="360" w:lineRule="auto"/>
        <w:jc w:val="both"/>
        <w:rPr>
          <w:rFonts w:ascii="Garamond" w:hAnsi="Garamond" w:cs="Times New Roman"/>
          <w:sz w:val="10"/>
          <w:szCs w:val="10"/>
        </w:rPr>
      </w:pPr>
    </w:p>
    <w:p w14:paraId="20F1EF67" w14:textId="20AC5FEF" w:rsidR="00695AAD" w:rsidRDefault="00695AAD" w:rsidP="00FE5B97">
      <w:pPr>
        <w:spacing w:line="360" w:lineRule="auto"/>
        <w:jc w:val="both"/>
        <w:rPr>
          <w:rFonts w:ascii="Garamond" w:hAnsi="Garamond" w:cs="Times New Roman"/>
          <w:sz w:val="24"/>
        </w:rPr>
      </w:pPr>
      <w:r>
        <w:rPr>
          <w:rFonts w:ascii="Garamond" w:hAnsi="Garamond" w:cs="Times New Roman"/>
          <w:sz w:val="24"/>
        </w:rPr>
        <w:t>Only my alternative solves.  Unless we completely rupture the basis of our civilization the bankrupt anthropocentric mindset criticized by the 1AC will continue to influence our thought.  Half-hearted measures to implement a newer mindset, or that status quo, always fail since the myth of civilization began with the domestication of animals.  This also means that the role of the judge is to be the uncivilized writer and deconstruct the totalizing and hegemonic mindsets that plague our thought.  There are additional justifications:</w:t>
      </w:r>
    </w:p>
    <w:p w14:paraId="6E70D840" w14:textId="7C7A04E0" w:rsidR="00695AAD" w:rsidRPr="00695AAD" w:rsidRDefault="00695AAD" w:rsidP="00FE5B97">
      <w:pPr>
        <w:spacing w:line="360" w:lineRule="auto"/>
        <w:jc w:val="both"/>
        <w:rPr>
          <w:rFonts w:ascii="Garamond" w:hAnsi="Garamond" w:cs="Times New Roman"/>
          <w:sz w:val="10"/>
          <w:szCs w:val="10"/>
        </w:rPr>
      </w:pPr>
      <w:r>
        <w:rPr>
          <w:rFonts w:ascii="Garamond" w:hAnsi="Garamond" w:cs="Times New Roman"/>
          <w:sz w:val="24"/>
        </w:rPr>
        <w:t xml:space="preserve">  </w:t>
      </w:r>
    </w:p>
    <w:p w14:paraId="7B29C4AB" w14:textId="6E2332DE" w:rsidR="0041797B" w:rsidRPr="00695AAD" w:rsidRDefault="00695AAD" w:rsidP="008A17BA">
      <w:pPr>
        <w:spacing w:line="360" w:lineRule="auto"/>
        <w:jc w:val="both"/>
        <w:rPr>
          <w:rFonts w:ascii="Garamond" w:hAnsi="Garamond" w:cs="Times New Roman"/>
          <w:sz w:val="24"/>
        </w:rPr>
      </w:pPr>
      <w:r>
        <w:rPr>
          <w:rFonts w:ascii="Garamond" w:hAnsi="Garamond" w:cs="Times New Roman"/>
          <w:b/>
          <w:sz w:val="24"/>
        </w:rPr>
        <w:t>A.</w:t>
      </w:r>
      <w:r>
        <w:rPr>
          <w:rFonts w:ascii="Garamond" w:hAnsi="Garamond" w:cs="Times New Roman"/>
          <w:sz w:val="24"/>
        </w:rPr>
        <w:t xml:space="preserve"> </w:t>
      </w:r>
      <w:r w:rsidR="009378DE">
        <w:rPr>
          <w:rFonts w:ascii="Garamond" w:hAnsi="Garamond" w:cs="Times New Roman"/>
          <w:sz w:val="24"/>
        </w:rPr>
        <w:t>Ivory tower philosophical theorizing is bankrupt since it willfully separates debaters from the real world</w:t>
      </w:r>
      <w:r w:rsidR="008A17BA">
        <w:rPr>
          <w:rFonts w:ascii="Garamond" w:hAnsi="Garamond" w:cs="Times New Roman"/>
          <w:sz w:val="24"/>
        </w:rPr>
        <w:t>, thereby</w:t>
      </w:r>
      <w:r w:rsidR="009378DE">
        <w:rPr>
          <w:rFonts w:ascii="Garamond" w:hAnsi="Garamond" w:cs="Times New Roman"/>
          <w:sz w:val="24"/>
        </w:rPr>
        <w:t xml:space="preserve"> rendering </w:t>
      </w:r>
      <w:proofErr w:type="gramStart"/>
      <w:r w:rsidR="009378DE">
        <w:rPr>
          <w:rFonts w:ascii="Garamond" w:hAnsi="Garamond" w:cs="Times New Roman"/>
          <w:sz w:val="24"/>
        </w:rPr>
        <w:t>itself</w:t>
      </w:r>
      <w:proofErr w:type="gramEnd"/>
      <w:r w:rsidR="009378DE">
        <w:rPr>
          <w:rFonts w:ascii="Garamond" w:hAnsi="Garamond" w:cs="Times New Roman"/>
          <w:sz w:val="24"/>
        </w:rPr>
        <w:t xml:space="preserve"> obsolete.  It allows debaters to fiat utopian solutions to problems without first forcing us to engage with the mindsets that cause those problems in the first place.  </w:t>
      </w:r>
      <w:r w:rsidR="00FE5B97">
        <w:rPr>
          <w:rFonts w:ascii="Garamond" w:hAnsi="Garamond" w:cs="Times New Roman"/>
          <w:sz w:val="24"/>
        </w:rPr>
        <w:t>This requires a change in the way the judge evaluates the round</w:t>
      </w:r>
      <w:r>
        <w:rPr>
          <w:rFonts w:ascii="Garamond" w:hAnsi="Garamond" w:cs="Times New Roman"/>
          <w:sz w:val="24"/>
        </w:rPr>
        <w:t xml:space="preserve">.  The judge must assume the role of the intellectual, as it is the judge who controls which side is endorsed through the ballot.  As an intellectual, the judge has the obligation to both deconstruct hegemonic truth, and ascertain the possibility of new truth.  </w:t>
      </w:r>
      <w:r>
        <w:rPr>
          <w:rFonts w:ascii="Garamond" w:hAnsi="Garamond" w:cs="Times New Roman"/>
          <w:b/>
          <w:sz w:val="24"/>
        </w:rPr>
        <w:t>Foucault</w:t>
      </w:r>
      <w:r>
        <w:rPr>
          <w:rFonts w:ascii="Garamond" w:hAnsi="Garamond" w:cs="Times New Roman"/>
          <w:sz w:val="24"/>
        </w:rPr>
        <w:t xml:space="preserve"> explains,</w:t>
      </w:r>
    </w:p>
    <w:p w14:paraId="41A2463B" w14:textId="77777777" w:rsidR="00EC4ACB" w:rsidRPr="00EC4ACB" w:rsidRDefault="00EC4ACB" w:rsidP="00FE5B97">
      <w:pPr>
        <w:spacing w:line="360" w:lineRule="auto"/>
        <w:jc w:val="both"/>
        <w:rPr>
          <w:rFonts w:ascii="Garamond" w:hAnsi="Garamond" w:cs="Times New Roman"/>
          <w:sz w:val="10"/>
          <w:szCs w:val="10"/>
        </w:rPr>
      </w:pPr>
    </w:p>
    <w:p w14:paraId="3EA11C97" w14:textId="21560762" w:rsidR="00EC4ACB" w:rsidRPr="00E91467" w:rsidRDefault="00EC4ACB" w:rsidP="00EC4ACB">
      <w:pPr>
        <w:spacing w:line="360" w:lineRule="auto"/>
        <w:jc w:val="both"/>
        <w:rPr>
          <w:rFonts w:ascii="Garamond" w:hAnsi="Garamond" w:cs="Times New Roman"/>
          <w:sz w:val="10"/>
          <w:szCs w:val="10"/>
        </w:rPr>
      </w:pPr>
      <w:r w:rsidRPr="00EC4ACB">
        <w:rPr>
          <w:rFonts w:ascii="Garamond" w:hAnsi="Garamond" w:cs="Times New Roman"/>
          <w:sz w:val="10"/>
          <w:szCs w:val="10"/>
        </w:rPr>
        <w:t>It seems to me that what must now be taken into account in</w:t>
      </w:r>
      <w:r w:rsidRPr="00EC4ACB">
        <w:rPr>
          <w:rFonts w:ascii="Garamond" w:hAnsi="Garamond" w:cs="Times New Roman"/>
          <w:sz w:val="24"/>
        </w:rPr>
        <w:t xml:space="preserve"> </w:t>
      </w:r>
      <w:r w:rsidRPr="00EC4ACB">
        <w:rPr>
          <w:rFonts w:ascii="Garamond" w:hAnsi="Garamond" w:cs="Times New Roman"/>
          <w:b/>
          <w:sz w:val="24"/>
          <w:highlight w:val="cyan"/>
          <w:u w:val="single"/>
        </w:rPr>
        <w:t>[</w:t>
      </w:r>
      <w:proofErr w:type="gramStart"/>
      <w:r w:rsidRPr="00EC4ACB">
        <w:rPr>
          <w:rFonts w:ascii="Garamond" w:hAnsi="Garamond" w:cs="Times New Roman"/>
          <w:b/>
          <w:sz w:val="24"/>
          <w:highlight w:val="cyan"/>
          <w:u w:val="single"/>
        </w:rPr>
        <w:t>T]he</w:t>
      </w:r>
      <w:proofErr w:type="gramEnd"/>
      <w:r w:rsidRPr="00EC4ACB">
        <w:rPr>
          <w:rFonts w:ascii="Garamond" w:hAnsi="Garamond" w:cs="Times New Roman"/>
          <w:b/>
          <w:sz w:val="24"/>
          <w:highlight w:val="cyan"/>
          <w:u w:val="single"/>
        </w:rPr>
        <w:t xml:space="preserve"> intellectual is not the ‘bearer of universal values.’</w:t>
      </w:r>
      <w:r w:rsidRPr="00EC4ACB">
        <w:rPr>
          <w:rFonts w:ascii="Garamond" w:hAnsi="Garamond" w:cs="Times New Roman"/>
          <w:sz w:val="24"/>
          <w:highlight w:val="cyan"/>
          <w:u w:val="single"/>
        </w:rPr>
        <w:t xml:space="preserve">  </w:t>
      </w:r>
      <w:r w:rsidRPr="00EC4ACB">
        <w:rPr>
          <w:rFonts w:ascii="Garamond" w:hAnsi="Garamond" w:cs="Times New Roman"/>
          <w:b/>
          <w:sz w:val="24"/>
          <w:highlight w:val="cyan"/>
          <w:u w:val="single"/>
        </w:rPr>
        <w:t>Rather</w:t>
      </w:r>
      <w:r w:rsidRPr="00EC4ACB">
        <w:rPr>
          <w:rFonts w:ascii="Garamond" w:hAnsi="Garamond" w:cs="Times New Roman"/>
          <w:sz w:val="24"/>
        </w:rPr>
        <w:t>,</w:t>
      </w:r>
      <w:r w:rsidRPr="00EC4ACB">
        <w:rPr>
          <w:rFonts w:ascii="Garamond" w:hAnsi="Garamond" w:cs="Times New Roman"/>
          <w:sz w:val="10"/>
          <w:szCs w:val="10"/>
        </w:rPr>
        <w:t xml:space="preserve"> it’s</w:t>
      </w:r>
      <w:r w:rsidRPr="00EC4ACB">
        <w:rPr>
          <w:rFonts w:ascii="Garamond" w:hAnsi="Garamond" w:cs="Times New Roman"/>
          <w:sz w:val="24"/>
        </w:rPr>
        <w:t xml:space="preserve"> </w:t>
      </w:r>
      <w:r w:rsidRPr="00EC4ACB">
        <w:rPr>
          <w:rFonts w:ascii="Garamond" w:hAnsi="Garamond" w:cs="Times New Roman"/>
          <w:b/>
          <w:sz w:val="24"/>
          <w:highlight w:val="cyan"/>
          <w:u w:val="single"/>
        </w:rPr>
        <w:t>the person</w:t>
      </w:r>
      <w:r w:rsidRPr="00EC4ACB">
        <w:rPr>
          <w:rFonts w:ascii="Garamond" w:hAnsi="Garamond" w:cs="Times New Roman"/>
          <w:sz w:val="24"/>
          <w:highlight w:val="cyan"/>
        </w:rPr>
        <w:t xml:space="preserve"> </w:t>
      </w:r>
      <w:r w:rsidRPr="00EC4ACB">
        <w:rPr>
          <w:rFonts w:ascii="Garamond" w:hAnsi="Garamond" w:cs="Times New Roman"/>
          <w:sz w:val="10"/>
          <w:szCs w:val="10"/>
        </w:rPr>
        <w:t xml:space="preserve">occupying a specific position – but </w:t>
      </w:r>
      <w:r w:rsidRPr="00EC4ACB">
        <w:rPr>
          <w:rFonts w:ascii="Garamond" w:hAnsi="Garamond" w:cs="Times New Roman"/>
          <w:b/>
          <w:sz w:val="24"/>
          <w:highlight w:val="cyan"/>
          <w:u w:val="single"/>
        </w:rPr>
        <w:t>who</w:t>
      </w:r>
      <w:r w:rsidRPr="00EC4ACB">
        <w:rPr>
          <w:rFonts w:ascii="Garamond" w:hAnsi="Garamond" w:cs="Times New Roman"/>
          <w:sz w:val="10"/>
          <w:szCs w:val="10"/>
        </w:rPr>
        <w:t xml:space="preserve">se specificity </w:t>
      </w:r>
      <w:r w:rsidRPr="00EC4ACB">
        <w:rPr>
          <w:rFonts w:ascii="Garamond" w:hAnsi="Garamond" w:cs="Times New Roman"/>
          <w:b/>
          <w:sz w:val="24"/>
          <w:highlight w:val="cyan"/>
          <w:u w:val="single"/>
        </w:rPr>
        <w:t>is linked</w:t>
      </w:r>
      <w:r w:rsidRPr="00EC4ACB">
        <w:rPr>
          <w:rFonts w:ascii="Garamond" w:hAnsi="Garamond" w:cs="Times New Roman"/>
          <w:sz w:val="10"/>
          <w:szCs w:val="10"/>
        </w:rPr>
        <w:t xml:space="preserve">, in a society like ours, </w:t>
      </w:r>
      <w:r w:rsidRPr="00EC4ACB">
        <w:rPr>
          <w:rFonts w:ascii="Garamond" w:hAnsi="Garamond" w:cs="Times New Roman"/>
          <w:b/>
          <w:sz w:val="24"/>
          <w:highlight w:val="cyan"/>
          <w:u w:val="single"/>
        </w:rPr>
        <w:t>to</w:t>
      </w:r>
      <w:r w:rsidRPr="00EC4ACB">
        <w:rPr>
          <w:rFonts w:ascii="Garamond" w:hAnsi="Garamond" w:cs="Times New Roman"/>
          <w:sz w:val="24"/>
          <w:highlight w:val="cyan"/>
        </w:rPr>
        <w:t xml:space="preserve"> </w:t>
      </w:r>
      <w:r w:rsidRPr="00EC4ACB">
        <w:rPr>
          <w:rFonts w:ascii="Garamond" w:hAnsi="Garamond" w:cs="Times New Roman"/>
          <w:sz w:val="10"/>
          <w:szCs w:val="10"/>
        </w:rPr>
        <w:t xml:space="preserve">the general functioning of an apparatus of </w:t>
      </w:r>
      <w:r w:rsidRPr="00EC4ACB">
        <w:rPr>
          <w:rFonts w:ascii="Garamond" w:hAnsi="Garamond" w:cs="Times New Roman"/>
          <w:b/>
          <w:sz w:val="24"/>
          <w:highlight w:val="cyan"/>
          <w:u w:val="single"/>
        </w:rPr>
        <w:t>truth</w:t>
      </w:r>
      <w:r w:rsidRPr="00EC4ACB">
        <w:rPr>
          <w:rFonts w:ascii="Garamond" w:hAnsi="Garamond" w:cs="Times New Roman"/>
          <w:sz w:val="24"/>
        </w:rPr>
        <w:t xml:space="preserve">.  </w:t>
      </w:r>
      <w:r w:rsidRPr="00EC4ACB">
        <w:rPr>
          <w:rFonts w:ascii="Garamond" w:hAnsi="Garamond" w:cs="Times New Roman"/>
          <w:sz w:val="10"/>
          <w:szCs w:val="10"/>
        </w:rPr>
        <w:t>In other words, the intellectual has a three-fold specificity: that of his class position (whether as petty-bourgeois in the service of capitalism or ‘organic’ 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w:t>
      </w:r>
      <w:r w:rsidRPr="00EC4ACB">
        <w:rPr>
          <w:rFonts w:ascii="Garamond" w:hAnsi="Garamond" w:cs="Times New Roman"/>
          <w:sz w:val="24"/>
        </w:rPr>
        <w:t xml:space="preserve"> </w:t>
      </w:r>
      <w:r w:rsidRPr="00EC4ACB">
        <w:rPr>
          <w:rFonts w:ascii="Garamond" w:hAnsi="Garamond" w:cs="Times New Roman"/>
          <w:b/>
          <w:sz w:val="24"/>
          <w:highlight w:val="cyan"/>
          <w:u w:val="single"/>
        </w:rPr>
        <w:t>it’s with this</w:t>
      </w:r>
      <w:r w:rsidRPr="00EC4ACB">
        <w:rPr>
          <w:rFonts w:ascii="Garamond" w:hAnsi="Garamond" w:cs="Times New Roman"/>
          <w:sz w:val="24"/>
          <w:highlight w:val="cyan"/>
        </w:rPr>
        <w:t xml:space="preserve"> </w:t>
      </w:r>
      <w:r w:rsidRPr="00EC4ACB">
        <w:rPr>
          <w:rFonts w:ascii="Garamond" w:hAnsi="Garamond" w:cs="Times New Roman"/>
          <w:sz w:val="10"/>
          <w:szCs w:val="10"/>
        </w:rPr>
        <w:t>last</w:t>
      </w:r>
      <w:r w:rsidRPr="00EC4ACB">
        <w:rPr>
          <w:rFonts w:ascii="Garamond" w:hAnsi="Garamond" w:cs="Times New Roman"/>
          <w:sz w:val="24"/>
        </w:rPr>
        <w:t xml:space="preserve"> </w:t>
      </w:r>
      <w:r w:rsidRPr="00EC4ACB">
        <w:rPr>
          <w:rFonts w:ascii="Garamond" w:hAnsi="Garamond" w:cs="Times New Roman"/>
          <w:b/>
          <w:sz w:val="24"/>
          <w:highlight w:val="cyan"/>
          <w:u w:val="single"/>
        </w:rPr>
        <w:t>factor that</w:t>
      </w:r>
      <w:r>
        <w:rPr>
          <w:rFonts w:ascii="Garamond" w:hAnsi="Garamond" w:cs="Times New Roman"/>
          <w:b/>
          <w:sz w:val="24"/>
          <w:highlight w:val="cyan"/>
          <w:u w:val="single"/>
        </w:rPr>
        <w:t xml:space="preserve"> [their]</w:t>
      </w:r>
      <w:r w:rsidRPr="00EC4ACB">
        <w:rPr>
          <w:rFonts w:ascii="Garamond" w:hAnsi="Garamond" w:cs="Times New Roman"/>
          <w:b/>
          <w:sz w:val="24"/>
          <w:highlight w:val="cyan"/>
          <w:u w:val="single"/>
        </w:rPr>
        <w:t xml:space="preserve"> </w:t>
      </w:r>
      <w:r w:rsidRPr="00EC4ACB">
        <w:rPr>
          <w:rFonts w:ascii="Garamond" w:hAnsi="Garamond" w:cs="Times New Roman"/>
          <w:sz w:val="10"/>
          <w:szCs w:val="10"/>
        </w:rPr>
        <w:t>his</w:t>
      </w:r>
      <w:r w:rsidRPr="00EC4ACB">
        <w:rPr>
          <w:rFonts w:ascii="Garamond" w:hAnsi="Garamond" w:cs="Times New Roman"/>
          <w:sz w:val="24"/>
        </w:rPr>
        <w:t xml:space="preserve"> </w:t>
      </w:r>
      <w:r w:rsidRPr="00EC4ACB">
        <w:rPr>
          <w:rFonts w:ascii="Garamond" w:hAnsi="Garamond" w:cs="Times New Roman"/>
          <w:b/>
          <w:sz w:val="24"/>
          <w:highlight w:val="cyan"/>
          <w:u w:val="single"/>
        </w:rPr>
        <w:t>position can take on</w:t>
      </w:r>
      <w:r w:rsidRPr="00EC4ACB">
        <w:rPr>
          <w:rFonts w:ascii="Garamond" w:hAnsi="Garamond" w:cs="Times New Roman"/>
          <w:sz w:val="24"/>
          <w:highlight w:val="cyan"/>
        </w:rPr>
        <w:t xml:space="preserve"> </w:t>
      </w:r>
      <w:r w:rsidRPr="00EC4ACB">
        <w:rPr>
          <w:rFonts w:ascii="Garamond" w:hAnsi="Garamond" w:cs="Times New Roman"/>
          <w:sz w:val="10"/>
          <w:szCs w:val="10"/>
        </w:rPr>
        <w:t>a general</w:t>
      </w:r>
      <w:r w:rsidRPr="00EC4ACB">
        <w:rPr>
          <w:rFonts w:ascii="Garamond" w:hAnsi="Garamond" w:cs="Times New Roman"/>
          <w:sz w:val="24"/>
        </w:rPr>
        <w:t xml:space="preserve"> </w:t>
      </w:r>
      <w:r w:rsidRPr="00EC4ACB">
        <w:rPr>
          <w:rFonts w:ascii="Garamond" w:hAnsi="Garamond" w:cs="Times New Roman"/>
          <w:b/>
          <w:sz w:val="24"/>
          <w:highlight w:val="cyan"/>
          <w:u w:val="single"/>
        </w:rPr>
        <w:t>significance</w:t>
      </w:r>
      <w:r w:rsidRPr="00EC4ACB">
        <w:rPr>
          <w:rFonts w:ascii="Garamond" w:hAnsi="Garamond" w:cs="Times New Roman"/>
          <w:sz w:val="24"/>
          <w:highlight w:val="cyan"/>
        </w:rPr>
        <w:t xml:space="preserve"> </w:t>
      </w:r>
      <w:r w:rsidRPr="00EC4ACB">
        <w:rPr>
          <w:rFonts w:ascii="Garamond" w:hAnsi="Garamond" w:cs="Times New Roman"/>
          <w:sz w:val="10"/>
          <w:szCs w:val="10"/>
        </w:rPr>
        <w:t xml:space="preserve">and that his local, specific struggle can have effects and </w:t>
      </w:r>
      <w:proofErr w:type="gramStart"/>
      <w:r w:rsidRPr="00EC4ACB">
        <w:rPr>
          <w:rFonts w:ascii="Garamond" w:hAnsi="Garamond" w:cs="Times New Roman"/>
          <w:sz w:val="10"/>
          <w:szCs w:val="10"/>
        </w:rPr>
        <w:t>implications which</w:t>
      </w:r>
      <w:proofErr w:type="gramEnd"/>
      <w:r w:rsidRPr="00EC4ACB">
        <w:rPr>
          <w:rFonts w:ascii="Garamond" w:hAnsi="Garamond" w:cs="Times New Roman"/>
          <w:sz w:val="10"/>
          <w:szCs w:val="10"/>
        </w:rPr>
        <w:t xml:space="preserve"> are not simply professional or sectorial.  The intellectual can operate and struggle at the general level of that regime of </w:t>
      </w:r>
      <w:proofErr w:type="gramStart"/>
      <w:r w:rsidRPr="00EC4ACB">
        <w:rPr>
          <w:rFonts w:ascii="Garamond" w:hAnsi="Garamond" w:cs="Times New Roman"/>
          <w:sz w:val="10"/>
          <w:szCs w:val="10"/>
        </w:rPr>
        <w:t>truth which is so essential to the structure</w:t>
      </w:r>
      <w:proofErr w:type="gramEnd"/>
      <w:r w:rsidRPr="00EC4ACB">
        <w:rPr>
          <w:rFonts w:ascii="Garamond" w:hAnsi="Garamond" w:cs="Times New Roman"/>
          <w:sz w:val="10"/>
          <w:szCs w:val="10"/>
        </w:rPr>
        <w:t xml:space="preserve"> and functioning of our society.</w:t>
      </w:r>
      <w:r w:rsidRPr="00EC4ACB">
        <w:rPr>
          <w:rFonts w:ascii="Garamond" w:hAnsi="Garamond" w:cs="Times New Roman"/>
          <w:sz w:val="24"/>
        </w:rPr>
        <w:t xml:space="preserve">  </w:t>
      </w:r>
      <w:r w:rsidRPr="00EC4ACB">
        <w:rPr>
          <w:rFonts w:ascii="Garamond" w:hAnsi="Garamond" w:cs="Times New Roman"/>
          <w:b/>
          <w:sz w:val="24"/>
          <w:highlight w:val="cyan"/>
          <w:u w:val="single"/>
        </w:rPr>
        <w:t>There is a battle</w:t>
      </w:r>
      <w:r w:rsidRPr="00EC4ACB">
        <w:rPr>
          <w:rFonts w:ascii="Garamond" w:hAnsi="Garamond" w:cs="Times New Roman"/>
          <w:sz w:val="24"/>
          <w:highlight w:val="cyan"/>
        </w:rPr>
        <w:t xml:space="preserve"> </w:t>
      </w:r>
      <w:r w:rsidRPr="00EC4ACB">
        <w:rPr>
          <w:rFonts w:ascii="Garamond" w:hAnsi="Garamond" w:cs="Times New Roman"/>
          <w:sz w:val="10"/>
          <w:szCs w:val="10"/>
        </w:rPr>
        <w:t>‘for truth,’ or at least ‘</w:t>
      </w:r>
      <w:r w:rsidRPr="00EC4ACB">
        <w:rPr>
          <w:rFonts w:ascii="Garamond" w:hAnsi="Garamond" w:cs="Times New Roman"/>
          <w:b/>
          <w:sz w:val="24"/>
          <w:highlight w:val="cyan"/>
          <w:u w:val="single"/>
        </w:rPr>
        <w:t>around truth’</w:t>
      </w:r>
      <w:r w:rsidRPr="00EC4ACB">
        <w:rPr>
          <w:rFonts w:ascii="Garamond" w:hAnsi="Garamond" w:cs="Times New Roman"/>
          <w:sz w:val="24"/>
          <w:highlight w:val="cyan"/>
        </w:rPr>
        <w:t xml:space="preserve"> </w:t>
      </w:r>
      <w:r w:rsidRPr="00EC4ACB">
        <w:rPr>
          <w:rFonts w:ascii="Garamond" w:hAnsi="Garamond" w:cs="Times New Roman"/>
          <w:sz w:val="10"/>
          <w:szCs w:val="10"/>
        </w:rPr>
        <w:t>–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w:t>
      </w:r>
      <w:r w:rsidRPr="00EC4ACB">
        <w:rPr>
          <w:rFonts w:ascii="Garamond" w:hAnsi="Garamond" w:cs="Times New Roman"/>
          <w:b/>
          <w:sz w:val="24"/>
          <w:u w:val="single"/>
        </w:rPr>
        <w:t xml:space="preserve"> </w:t>
      </w:r>
      <w:r w:rsidRPr="00EC4ACB">
        <w:rPr>
          <w:rFonts w:ascii="Garamond" w:hAnsi="Garamond" w:cs="Times New Roman"/>
          <w:b/>
          <w:sz w:val="24"/>
          <w:highlight w:val="cyan"/>
          <w:u w:val="single"/>
        </w:rPr>
        <w:t>and the</w:t>
      </w:r>
      <w:r w:rsidRPr="00EC4ACB">
        <w:rPr>
          <w:rFonts w:ascii="Garamond" w:hAnsi="Garamond" w:cs="Times New Roman"/>
          <w:sz w:val="24"/>
          <w:highlight w:val="cyan"/>
        </w:rPr>
        <w:t xml:space="preserve"> </w:t>
      </w:r>
      <w:r w:rsidRPr="00EC4ACB">
        <w:rPr>
          <w:rFonts w:ascii="Garamond" w:hAnsi="Garamond" w:cs="Times New Roman"/>
          <w:sz w:val="10"/>
          <w:szCs w:val="10"/>
        </w:rPr>
        <w:t>economic and political</w:t>
      </w:r>
      <w:r w:rsidRPr="00EC4ACB">
        <w:rPr>
          <w:rFonts w:ascii="Garamond" w:hAnsi="Garamond" w:cs="Times New Roman"/>
          <w:sz w:val="24"/>
        </w:rPr>
        <w:t xml:space="preserve"> </w:t>
      </w:r>
      <w:r w:rsidRPr="00EC4ACB">
        <w:rPr>
          <w:rFonts w:ascii="Garamond" w:hAnsi="Garamond" w:cs="Times New Roman"/>
          <w:b/>
          <w:sz w:val="24"/>
          <w:highlight w:val="cyan"/>
          <w:u w:val="single"/>
        </w:rPr>
        <w:t>role it plays</w:t>
      </w:r>
      <w:r w:rsidRPr="00EC4ACB">
        <w:rPr>
          <w:rFonts w:ascii="Garamond" w:hAnsi="Garamond" w:cs="Times New Roman"/>
          <w:sz w:val="10"/>
          <w:szCs w:val="10"/>
        </w:rPr>
        <w:t>.  It is necessary to think of the political problems of intellectuals not in terms of ‘science’ and ‘ideology’, but in terms of ‘truth’ and ‘power’.  And thus the question of the professionalization of intellectuals and the division between intellectual and manual labour can be envisaged in a new way.  All this must seem very confused and uncertain.  Uncertain indeed, and what I am saying here is above all to be taken as a hypothesis. In order for it to be a little less confused, however, I would like to put forward a few ‘propositions’ – not firm assertions, but simply suggestions to be further tested and explained.</w:t>
      </w:r>
      <w:r w:rsidRPr="00EC4ACB">
        <w:rPr>
          <w:rFonts w:ascii="Garamond" w:hAnsi="Garamond" w:cs="Times New Roman"/>
          <w:sz w:val="24"/>
        </w:rPr>
        <w:t xml:space="preserve">  </w:t>
      </w:r>
      <w:r w:rsidRPr="00EC4ACB">
        <w:rPr>
          <w:rFonts w:ascii="Garamond" w:hAnsi="Garamond" w:cs="Times New Roman"/>
          <w:b/>
          <w:sz w:val="24"/>
          <w:u w:val="single"/>
        </w:rPr>
        <w:t>‘</w:t>
      </w:r>
      <w:r w:rsidRPr="00EC4ACB">
        <w:rPr>
          <w:rFonts w:ascii="Garamond" w:hAnsi="Garamond" w:cs="Times New Roman"/>
          <w:b/>
          <w:sz w:val="24"/>
          <w:highlight w:val="cyan"/>
          <w:u w:val="single"/>
        </w:rPr>
        <w:t>Truth’ is</w:t>
      </w:r>
      <w:r w:rsidRPr="00EC4ACB">
        <w:rPr>
          <w:rFonts w:ascii="Garamond" w:hAnsi="Garamond" w:cs="Times New Roman"/>
          <w:sz w:val="24"/>
          <w:highlight w:val="cyan"/>
        </w:rPr>
        <w:t xml:space="preserve"> </w:t>
      </w:r>
      <w:r w:rsidRPr="00EC4ACB">
        <w:rPr>
          <w:rFonts w:ascii="Garamond" w:hAnsi="Garamond" w:cs="Times New Roman"/>
          <w:sz w:val="10"/>
          <w:szCs w:val="10"/>
        </w:rPr>
        <w:t>to be understood as a system of ordered procedures for the production, regulation, distribution, circulation and operation of statements.  ‘Truth’ is</w:t>
      </w:r>
      <w:r w:rsidRPr="00EC4ACB">
        <w:rPr>
          <w:rFonts w:ascii="Garamond" w:hAnsi="Garamond" w:cs="Times New Roman"/>
          <w:sz w:val="24"/>
        </w:rPr>
        <w:t xml:space="preserve"> </w:t>
      </w:r>
      <w:r w:rsidRPr="00EC4ACB">
        <w:rPr>
          <w:rFonts w:ascii="Garamond" w:hAnsi="Garamond" w:cs="Times New Roman"/>
          <w:b/>
          <w:sz w:val="24"/>
          <w:highlight w:val="cyan"/>
          <w:u w:val="single"/>
        </w:rPr>
        <w:t>linked</w:t>
      </w:r>
      <w:r w:rsidRPr="00EC4ACB">
        <w:rPr>
          <w:rFonts w:ascii="Garamond" w:hAnsi="Garamond" w:cs="Times New Roman"/>
          <w:sz w:val="24"/>
          <w:highlight w:val="cyan"/>
        </w:rPr>
        <w:t xml:space="preserve"> </w:t>
      </w:r>
      <w:r w:rsidRPr="00EC4ACB">
        <w:rPr>
          <w:rFonts w:ascii="Garamond" w:hAnsi="Garamond" w:cs="Times New Roman"/>
          <w:sz w:val="10"/>
          <w:szCs w:val="10"/>
        </w:rPr>
        <w:t>in a circular relation</w:t>
      </w:r>
      <w:r w:rsidRPr="00EC4ACB">
        <w:rPr>
          <w:rFonts w:ascii="Garamond" w:hAnsi="Garamond" w:cs="Times New Roman"/>
          <w:sz w:val="24"/>
        </w:rPr>
        <w:t xml:space="preserve"> </w:t>
      </w:r>
      <w:r w:rsidRPr="00EC4ACB">
        <w:rPr>
          <w:rFonts w:ascii="Garamond" w:hAnsi="Garamond" w:cs="Times New Roman"/>
          <w:b/>
          <w:sz w:val="24"/>
          <w:highlight w:val="cyan"/>
          <w:u w:val="single"/>
        </w:rPr>
        <w:t>with</w:t>
      </w:r>
      <w:r w:rsidRPr="00EC4ACB">
        <w:rPr>
          <w:rFonts w:ascii="Garamond" w:hAnsi="Garamond" w:cs="Times New Roman"/>
          <w:sz w:val="24"/>
          <w:highlight w:val="cyan"/>
        </w:rPr>
        <w:t xml:space="preserve"> </w:t>
      </w:r>
      <w:r w:rsidRPr="00EC4ACB">
        <w:rPr>
          <w:rFonts w:ascii="Garamond" w:hAnsi="Garamond" w:cs="Times New Roman"/>
          <w:sz w:val="10"/>
          <w:szCs w:val="10"/>
        </w:rPr>
        <w:t>system of</w:t>
      </w:r>
      <w:r w:rsidRPr="00EC4ACB">
        <w:rPr>
          <w:rFonts w:ascii="Garamond" w:hAnsi="Garamond" w:cs="Times New Roman"/>
          <w:sz w:val="24"/>
        </w:rPr>
        <w:t xml:space="preserve"> </w:t>
      </w:r>
      <w:proofErr w:type="gramStart"/>
      <w:r w:rsidRPr="00EC4ACB">
        <w:rPr>
          <w:rFonts w:ascii="Garamond" w:hAnsi="Garamond" w:cs="Times New Roman"/>
          <w:b/>
          <w:sz w:val="24"/>
          <w:highlight w:val="cyan"/>
          <w:u w:val="single"/>
        </w:rPr>
        <w:t>powers which</w:t>
      </w:r>
      <w:proofErr w:type="gramEnd"/>
      <w:r w:rsidRPr="00EC4ACB">
        <w:rPr>
          <w:rFonts w:ascii="Garamond" w:hAnsi="Garamond" w:cs="Times New Roman"/>
          <w:sz w:val="24"/>
          <w:highlight w:val="cyan"/>
        </w:rPr>
        <w:t xml:space="preserve"> </w:t>
      </w:r>
      <w:r w:rsidRPr="00EC4ACB">
        <w:rPr>
          <w:rFonts w:ascii="Garamond" w:hAnsi="Garamond" w:cs="Times New Roman"/>
          <w:sz w:val="10"/>
          <w:szCs w:val="10"/>
        </w:rPr>
        <w:t>produces and</w:t>
      </w:r>
      <w:r w:rsidRPr="00EC4ACB">
        <w:rPr>
          <w:rFonts w:ascii="Garamond" w:hAnsi="Garamond" w:cs="Times New Roman"/>
          <w:sz w:val="24"/>
        </w:rPr>
        <w:t xml:space="preserve"> </w:t>
      </w:r>
      <w:r w:rsidRPr="00EC4ACB">
        <w:rPr>
          <w:rFonts w:ascii="Garamond" w:hAnsi="Garamond" w:cs="Times New Roman"/>
          <w:b/>
          <w:sz w:val="24"/>
          <w:highlight w:val="cyan"/>
          <w:u w:val="single"/>
        </w:rPr>
        <w:t>sustain</w:t>
      </w:r>
      <w:r w:rsidRPr="00EC4ACB">
        <w:rPr>
          <w:rFonts w:ascii="Garamond" w:hAnsi="Garamond" w:cs="Times New Roman"/>
          <w:sz w:val="24"/>
          <w:highlight w:val="cyan"/>
        </w:rPr>
        <w:t xml:space="preserve"> </w:t>
      </w:r>
      <w:r w:rsidRPr="00EC4ACB">
        <w:rPr>
          <w:rFonts w:ascii="Garamond" w:hAnsi="Garamond" w:cs="Times New Roman"/>
          <w:sz w:val="10"/>
          <w:szCs w:val="10"/>
        </w:rPr>
        <w:t>it, and to effects of power which it induces and which extend it.</w:t>
      </w:r>
      <w:r w:rsidRPr="00EC4ACB">
        <w:rPr>
          <w:rFonts w:ascii="Garamond" w:hAnsi="Garamond" w:cs="Times New Roman"/>
          <w:sz w:val="24"/>
        </w:rPr>
        <w:t xml:space="preserve">  </w:t>
      </w:r>
      <w:proofErr w:type="gramStart"/>
      <w:r w:rsidRPr="00EC4ACB">
        <w:rPr>
          <w:rFonts w:ascii="Garamond" w:hAnsi="Garamond" w:cs="Times New Roman"/>
          <w:b/>
          <w:sz w:val="24"/>
          <w:highlight w:val="cyan"/>
          <w:u w:val="single"/>
        </w:rPr>
        <w:t>A regime</w:t>
      </w:r>
      <w:r w:rsidRPr="00EC4ACB">
        <w:rPr>
          <w:rFonts w:ascii="Garamond" w:hAnsi="Garamond" w:cs="Times New Roman"/>
          <w:b/>
          <w:sz w:val="24"/>
          <w:u w:val="single"/>
        </w:rPr>
        <w:t xml:space="preserve"> </w:t>
      </w:r>
      <w:r w:rsidRPr="00EC4ACB">
        <w:rPr>
          <w:rFonts w:ascii="Garamond" w:hAnsi="Garamond" w:cs="Times New Roman"/>
          <w:sz w:val="10"/>
          <w:szCs w:val="10"/>
        </w:rPr>
        <w:t>of truth.</w:t>
      </w:r>
      <w:proofErr w:type="gramEnd"/>
      <w:r w:rsidRPr="00EC4ACB">
        <w:rPr>
          <w:rFonts w:ascii="Garamond" w:hAnsi="Garamond" w:cs="Times New Roman"/>
          <w:sz w:val="10"/>
          <w:szCs w:val="10"/>
        </w:rPr>
        <w:t xml:space="preserve">  This regime is not merely ideological or superstructural; it was a condition of the formation and development of capitalism.  And it’s this same regime</w:t>
      </w:r>
      <w:r w:rsidRPr="00EC4ACB">
        <w:rPr>
          <w:rFonts w:ascii="Garamond" w:hAnsi="Garamond" w:cs="Times New Roman"/>
          <w:sz w:val="24"/>
        </w:rPr>
        <w:t xml:space="preserve"> </w:t>
      </w:r>
      <w:r w:rsidRPr="00EC4ACB">
        <w:rPr>
          <w:rFonts w:ascii="Garamond" w:hAnsi="Garamond" w:cs="Times New Roman"/>
          <w:b/>
          <w:sz w:val="24"/>
          <w:highlight w:val="cyan"/>
          <w:u w:val="single"/>
        </w:rPr>
        <w:t xml:space="preserve">which [is], subject to </w:t>
      </w:r>
      <w:r w:rsidRPr="00EC4ACB">
        <w:rPr>
          <w:rFonts w:ascii="Garamond" w:hAnsi="Garamond" w:cs="Times New Roman"/>
          <w:sz w:val="10"/>
          <w:szCs w:val="10"/>
        </w:rPr>
        <w:t>certain</w:t>
      </w:r>
      <w:r w:rsidRPr="00EC4ACB">
        <w:rPr>
          <w:rFonts w:ascii="Garamond" w:hAnsi="Garamond" w:cs="Times New Roman"/>
          <w:b/>
          <w:sz w:val="24"/>
          <w:u w:val="single"/>
        </w:rPr>
        <w:t xml:space="preserve"> </w:t>
      </w:r>
      <w:r w:rsidRPr="00EC4ACB">
        <w:rPr>
          <w:rFonts w:ascii="Garamond" w:hAnsi="Garamond" w:cs="Times New Roman"/>
          <w:b/>
          <w:sz w:val="24"/>
          <w:highlight w:val="cyan"/>
          <w:u w:val="single"/>
        </w:rPr>
        <w:t>modifications</w:t>
      </w:r>
      <w:r w:rsidRPr="00EC4ACB">
        <w:rPr>
          <w:rFonts w:ascii="Garamond" w:hAnsi="Garamond" w:cs="Times New Roman"/>
          <w:sz w:val="24"/>
        </w:rPr>
        <w:t xml:space="preserve">, </w:t>
      </w:r>
      <w:r w:rsidRPr="00EC4ACB">
        <w:rPr>
          <w:rFonts w:ascii="Garamond" w:hAnsi="Garamond" w:cs="Times New Roman"/>
          <w:sz w:val="10"/>
          <w:szCs w:val="10"/>
        </w:rPr>
        <w:t xml:space="preserve">operates in the </w:t>
      </w:r>
      <w:proofErr w:type="gramStart"/>
      <w:r w:rsidRPr="00EC4ACB">
        <w:rPr>
          <w:rFonts w:ascii="Garamond" w:hAnsi="Garamond" w:cs="Times New Roman"/>
          <w:sz w:val="10"/>
          <w:szCs w:val="10"/>
        </w:rPr>
        <w:t>socialists</w:t>
      </w:r>
      <w:proofErr w:type="gramEnd"/>
      <w:r w:rsidRPr="00EC4ACB">
        <w:rPr>
          <w:rFonts w:ascii="Garamond" w:hAnsi="Garamond" w:cs="Times New Roman"/>
          <w:sz w:val="10"/>
          <w:szCs w:val="10"/>
        </w:rPr>
        <w:t xml:space="preserve"> countries (I leave open here the question of China, about which I know little).</w:t>
      </w:r>
      <w:r w:rsidRPr="00EC4ACB">
        <w:rPr>
          <w:rFonts w:ascii="Garamond" w:hAnsi="Garamond" w:cs="Times New Roman"/>
          <w:sz w:val="24"/>
        </w:rPr>
        <w:t xml:space="preserve">  </w:t>
      </w:r>
      <w:r w:rsidRPr="00E91467">
        <w:rPr>
          <w:rFonts w:ascii="Garamond" w:hAnsi="Garamond" w:cs="Times New Roman"/>
          <w:b/>
          <w:sz w:val="24"/>
          <w:highlight w:val="cyan"/>
          <w:u w:val="single"/>
        </w:rPr>
        <w:t>The</w:t>
      </w:r>
      <w:r w:rsidRPr="00E91467">
        <w:rPr>
          <w:rFonts w:ascii="Garamond" w:hAnsi="Garamond" w:cs="Times New Roman"/>
          <w:sz w:val="24"/>
          <w:highlight w:val="cyan"/>
        </w:rPr>
        <w:t xml:space="preserve"> </w:t>
      </w:r>
      <w:r w:rsidRPr="00E91467">
        <w:rPr>
          <w:rFonts w:ascii="Garamond" w:hAnsi="Garamond" w:cs="Times New Roman"/>
          <w:sz w:val="10"/>
          <w:szCs w:val="10"/>
        </w:rPr>
        <w:t>essential political problem for the</w:t>
      </w:r>
      <w:r w:rsidRPr="00EC4ACB">
        <w:rPr>
          <w:rFonts w:ascii="Garamond" w:hAnsi="Garamond" w:cs="Times New Roman"/>
          <w:sz w:val="24"/>
        </w:rPr>
        <w:t xml:space="preserve"> </w:t>
      </w:r>
      <w:r w:rsidRPr="00E91467">
        <w:rPr>
          <w:rFonts w:ascii="Garamond" w:hAnsi="Garamond" w:cs="Times New Roman"/>
          <w:b/>
          <w:sz w:val="24"/>
          <w:highlight w:val="cyan"/>
          <w:u w:val="single"/>
        </w:rPr>
        <w:t>intellectual</w:t>
      </w:r>
      <w:r w:rsidRPr="00E91467">
        <w:rPr>
          <w:rFonts w:ascii="Garamond" w:hAnsi="Garamond" w:cs="Times New Roman"/>
          <w:sz w:val="24"/>
          <w:highlight w:val="cyan"/>
          <w:u w:val="single"/>
        </w:rPr>
        <w:t xml:space="preserve"> </w:t>
      </w:r>
      <w:r w:rsidRPr="00E91467">
        <w:rPr>
          <w:rFonts w:ascii="Garamond" w:hAnsi="Garamond" w:cs="Times New Roman"/>
          <w:b/>
          <w:sz w:val="24"/>
          <w:highlight w:val="cyan"/>
          <w:u w:val="single"/>
        </w:rPr>
        <w:t>is not to criticize</w:t>
      </w:r>
      <w:r w:rsidRPr="00E91467">
        <w:rPr>
          <w:rFonts w:ascii="Garamond" w:hAnsi="Garamond" w:cs="Times New Roman"/>
          <w:sz w:val="24"/>
          <w:highlight w:val="cyan"/>
        </w:rPr>
        <w:t xml:space="preserve"> </w:t>
      </w:r>
      <w:r w:rsidRPr="00E91467">
        <w:rPr>
          <w:rFonts w:ascii="Garamond" w:hAnsi="Garamond" w:cs="Times New Roman"/>
          <w:sz w:val="10"/>
          <w:szCs w:val="10"/>
        </w:rPr>
        <w:t>the ideological contents supposedly linked to science, or</w:t>
      </w:r>
      <w:r w:rsidRPr="00EC4ACB">
        <w:rPr>
          <w:rFonts w:ascii="Garamond" w:hAnsi="Garamond" w:cs="Times New Roman"/>
          <w:sz w:val="24"/>
        </w:rPr>
        <w:t xml:space="preserve"> </w:t>
      </w:r>
      <w:r w:rsidRPr="00E91467">
        <w:rPr>
          <w:rFonts w:ascii="Garamond" w:hAnsi="Garamond" w:cs="Times New Roman"/>
          <w:b/>
          <w:sz w:val="24"/>
          <w:highlight w:val="cyan"/>
          <w:u w:val="single"/>
        </w:rPr>
        <w:t>to ensure that his own</w:t>
      </w:r>
      <w:r w:rsidRPr="00E91467">
        <w:rPr>
          <w:rFonts w:ascii="Garamond" w:hAnsi="Garamond" w:cs="Times New Roman"/>
          <w:sz w:val="24"/>
          <w:highlight w:val="cyan"/>
        </w:rPr>
        <w:t xml:space="preserve"> </w:t>
      </w:r>
      <w:r w:rsidRPr="00E91467">
        <w:rPr>
          <w:rFonts w:ascii="Garamond" w:hAnsi="Garamond" w:cs="Times New Roman"/>
          <w:sz w:val="10"/>
          <w:szCs w:val="10"/>
        </w:rPr>
        <w:t>scientific</w:t>
      </w:r>
      <w:r w:rsidRPr="00EC4ACB">
        <w:rPr>
          <w:rFonts w:ascii="Garamond" w:hAnsi="Garamond" w:cs="Times New Roman"/>
          <w:sz w:val="24"/>
        </w:rPr>
        <w:t xml:space="preserve"> </w:t>
      </w:r>
      <w:r w:rsidRPr="00E91467">
        <w:rPr>
          <w:rFonts w:ascii="Garamond" w:hAnsi="Garamond" w:cs="Times New Roman"/>
          <w:b/>
          <w:sz w:val="24"/>
          <w:highlight w:val="cyan"/>
          <w:u w:val="single"/>
        </w:rPr>
        <w:t xml:space="preserve">practice </w:t>
      </w:r>
      <w:r w:rsidRPr="00E91467">
        <w:rPr>
          <w:rFonts w:ascii="Garamond" w:hAnsi="Garamond" w:cs="Times New Roman"/>
          <w:sz w:val="10"/>
          <w:szCs w:val="10"/>
        </w:rPr>
        <w:t>is accompanied by a correct ideology,</w:t>
      </w:r>
      <w:r w:rsidRPr="00EC4ACB">
        <w:rPr>
          <w:rFonts w:ascii="Garamond" w:hAnsi="Garamond" w:cs="Times New Roman"/>
          <w:sz w:val="24"/>
        </w:rPr>
        <w:t xml:space="preserve"> </w:t>
      </w:r>
      <w:r w:rsidRPr="00E91467">
        <w:rPr>
          <w:rFonts w:ascii="Garamond" w:hAnsi="Garamond" w:cs="Times New Roman"/>
          <w:b/>
          <w:sz w:val="24"/>
          <w:highlight w:val="cyan"/>
          <w:u w:val="single"/>
        </w:rPr>
        <w:t>but</w:t>
      </w:r>
      <w:r w:rsidRPr="00E91467">
        <w:rPr>
          <w:rFonts w:ascii="Garamond" w:hAnsi="Garamond" w:cs="Times New Roman"/>
          <w:sz w:val="24"/>
          <w:highlight w:val="cyan"/>
          <w:u w:val="single"/>
        </w:rPr>
        <w:t xml:space="preserve"> </w:t>
      </w:r>
      <w:r w:rsidRPr="00E91467">
        <w:rPr>
          <w:rFonts w:ascii="Garamond" w:hAnsi="Garamond" w:cs="Times New Roman"/>
          <w:b/>
          <w:sz w:val="24"/>
          <w:highlight w:val="cyan"/>
          <w:u w:val="single"/>
        </w:rPr>
        <w:t>that of ascertaining the possibility of</w:t>
      </w:r>
      <w:r w:rsidRPr="00E91467">
        <w:rPr>
          <w:rFonts w:ascii="Garamond" w:hAnsi="Garamond" w:cs="Times New Roman"/>
          <w:sz w:val="24"/>
          <w:highlight w:val="cyan"/>
        </w:rPr>
        <w:t xml:space="preserve"> </w:t>
      </w:r>
      <w:r w:rsidRPr="00E91467">
        <w:rPr>
          <w:rFonts w:ascii="Garamond" w:hAnsi="Garamond" w:cs="Times New Roman"/>
          <w:sz w:val="10"/>
          <w:szCs w:val="10"/>
        </w:rPr>
        <w:t>constitution a</w:t>
      </w:r>
      <w:r w:rsidRPr="00EC4ACB">
        <w:rPr>
          <w:rFonts w:ascii="Garamond" w:hAnsi="Garamond" w:cs="Times New Roman"/>
          <w:sz w:val="24"/>
        </w:rPr>
        <w:t xml:space="preserve"> </w:t>
      </w:r>
      <w:r w:rsidRPr="00E91467">
        <w:rPr>
          <w:rFonts w:ascii="Garamond" w:hAnsi="Garamond" w:cs="Times New Roman"/>
          <w:b/>
          <w:sz w:val="24"/>
          <w:highlight w:val="cyan"/>
          <w:u w:val="single"/>
        </w:rPr>
        <w:t>new</w:t>
      </w:r>
      <w:r w:rsidRPr="00E91467">
        <w:rPr>
          <w:rFonts w:ascii="Garamond" w:hAnsi="Garamond" w:cs="Times New Roman"/>
          <w:sz w:val="24"/>
          <w:highlight w:val="cyan"/>
        </w:rPr>
        <w:t xml:space="preserve"> </w:t>
      </w:r>
      <w:r w:rsidRPr="00E91467">
        <w:rPr>
          <w:rFonts w:ascii="Garamond" w:hAnsi="Garamond" w:cs="Times New Roman"/>
          <w:sz w:val="10"/>
          <w:szCs w:val="10"/>
        </w:rPr>
        <w:t>politics of</w:t>
      </w:r>
      <w:r w:rsidRPr="00EC4ACB">
        <w:rPr>
          <w:rFonts w:ascii="Garamond" w:hAnsi="Garamond" w:cs="Times New Roman"/>
          <w:sz w:val="24"/>
        </w:rPr>
        <w:t xml:space="preserve"> </w:t>
      </w:r>
      <w:r w:rsidRPr="00E91467">
        <w:rPr>
          <w:rFonts w:ascii="Garamond" w:hAnsi="Garamond" w:cs="Times New Roman"/>
          <w:b/>
          <w:sz w:val="24"/>
          <w:highlight w:val="cyan"/>
          <w:u w:val="single"/>
        </w:rPr>
        <w:t xml:space="preserve">truth.  The problem is </w:t>
      </w:r>
      <w:r w:rsidRPr="00E91467">
        <w:rPr>
          <w:rFonts w:ascii="Garamond" w:hAnsi="Garamond" w:cs="Times New Roman"/>
          <w:sz w:val="10"/>
          <w:szCs w:val="10"/>
        </w:rPr>
        <w:t xml:space="preserve">not changing people’s </w:t>
      </w:r>
      <w:proofErr w:type="gramStart"/>
      <w:r w:rsidRPr="00E91467">
        <w:rPr>
          <w:rFonts w:ascii="Garamond" w:hAnsi="Garamond" w:cs="Times New Roman"/>
          <w:sz w:val="10"/>
          <w:szCs w:val="10"/>
        </w:rPr>
        <w:t>consciousness’s</w:t>
      </w:r>
      <w:proofErr w:type="gramEnd"/>
      <w:r w:rsidRPr="00E91467">
        <w:rPr>
          <w:rFonts w:ascii="Garamond" w:hAnsi="Garamond" w:cs="Times New Roman"/>
          <w:sz w:val="10"/>
          <w:szCs w:val="10"/>
        </w:rPr>
        <w:t xml:space="preserve"> – or what’s in their heads – but</w:t>
      </w:r>
      <w:r w:rsidRPr="00EC4ACB">
        <w:rPr>
          <w:rFonts w:ascii="Garamond" w:hAnsi="Garamond" w:cs="Times New Roman"/>
          <w:b/>
          <w:sz w:val="24"/>
          <w:u w:val="single"/>
        </w:rPr>
        <w:t xml:space="preserve"> </w:t>
      </w:r>
      <w:r w:rsidRPr="00E91467">
        <w:rPr>
          <w:rFonts w:ascii="Garamond" w:hAnsi="Garamond" w:cs="Times New Roman"/>
          <w:b/>
          <w:sz w:val="24"/>
          <w:highlight w:val="cyan"/>
          <w:u w:val="single"/>
        </w:rPr>
        <w:t>the</w:t>
      </w:r>
      <w:r w:rsidRPr="00E91467">
        <w:rPr>
          <w:rFonts w:ascii="Garamond" w:hAnsi="Garamond" w:cs="Times New Roman"/>
          <w:sz w:val="24"/>
          <w:highlight w:val="cyan"/>
        </w:rPr>
        <w:t xml:space="preserve"> </w:t>
      </w:r>
      <w:r w:rsidRPr="00E91467">
        <w:rPr>
          <w:rFonts w:ascii="Garamond" w:hAnsi="Garamond" w:cs="Times New Roman"/>
          <w:sz w:val="10"/>
          <w:szCs w:val="10"/>
        </w:rPr>
        <w:t>political, economic, institutional regime of the</w:t>
      </w:r>
      <w:r w:rsidRPr="00EC4ACB">
        <w:rPr>
          <w:rFonts w:ascii="Garamond" w:hAnsi="Garamond" w:cs="Times New Roman"/>
          <w:b/>
          <w:sz w:val="24"/>
          <w:u w:val="single"/>
        </w:rPr>
        <w:t xml:space="preserve"> </w:t>
      </w:r>
      <w:r w:rsidRPr="00E91467">
        <w:rPr>
          <w:rFonts w:ascii="Garamond" w:hAnsi="Garamond" w:cs="Times New Roman"/>
          <w:b/>
          <w:sz w:val="24"/>
          <w:highlight w:val="cyan"/>
          <w:u w:val="single"/>
        </w:rPr>
        <w:t>production of truth</w:t>
      </w:r>
      <w:r w:rsidRPr="00E91467">
        <w:rPr>
          <w:rFonts w:ascii="Garamond" w:hAnsi="Garamond" w:cs="Times New Roman"/>
          <w:sz w:val="24"/>
          <w:highlight w:val="cyan"/>
          <w:u w:val="single"/>
        </w:rPr>
        <w:t xml:space="preserve">.  </w:t>
      </w:r>
      <w:r w:rsidRPr="00E91467">
        <w:rPr>
          <w:rFonts w:ascii="Garamond" w:hAnsi="Garamond" w:cs="Times New Roman"/>
          <w:b/>
          <w:sz w:val="24"/>
          <w:highlight w:val="cyan"/>
          <w:u w:val="single"/>
        </w:rPr>
        <w:t>It’s</w:t>
      </w:r>
      <w:r w:rsidRPr="00E91467">
        <w:rPr>
          <w:rFonts w:ascii="Garamond" w:hAnsi="Garamond" w:cs="Times New Roman"/>
          <w:sz w:val="24"/>
          <w:highlight w:val="cyan"/>
        </w:rPr>
        <w:t xml:space="preserve"> </w:t>
      </w:r>
      <w:r w:rsidRPr="00E91467">
        <w:rPr>
          <w:rFonts w:ascii="Garamond" w:hAnsi="Garamond" w:cs="Times New Roman"/>
          <w:sz w:val="10"/>
          <w:szCs w:val="10"/>
        </w:rPr>
        <w:t>not</w:t>
      </w:r>
      <w:r w:rsidRPr="00EC4ACB">
        <w:rPr>
          <w:rFonts w:ascii="Garamond" w:hAnsi="Garamond" w:cs="Times New Roman"/>
          <w:sz w:val="24"/>
        </w:rPr>
        <w:t xml:space="preserve"> </w:t>
      </w:r>
      <w:r w:rsidRPr="00E91467">
        <w:rPr>
          <w:rFonts w:ascii="Garamond" w:hAnsi="Garamond" w:cs="Times New Roman"/>
          <w:b/>
          <w:sz w:val="24"/>
          <w:highlight w:val="cyan"/>
          <w:u w:val="single"/>
        </w:rPr>
        <w:t>a matter</w:t>
      </w:r>
      <w:r w:rsidRPr="00E91467">
        <w:rPr>
          <w:rFonts w:ascii="Garamond" w:hAnsi="Garamond" w:cs="Times New Roman"/>
          <w:sz w:val="24"/>
          <w:highlight w:val="cyan"/>
        </w:rPr>
        <w:t xml:space="preserve"> </w:t>
      </w:r>
      <w:r w:rsidRPr="00E91467">
        <w:rPr>
          <w:rFonts w:ascii="Garamond" w:hAnsi="Garamond" w:cs="Times New Roman"/>
          <w:sz w:val="10"/>
          <w:szCs w:val="10"/>
        </w:rPr>
        <w:t>of emancipating truth from every system of power (which would be a chimera, for truth is already power) but</w:t>
      </w:r>
      <w:r w:rsidRPr="00EC4ACB">
        <w:rPr>
          <w:rFonts w:ascii="Garamond" w:hAnsi="Garamond" w:cs="Times New Roman"/>
          <w:sz w:val="24"/>
        </w:rPr>
        <w:t xml:space="preserve"> </w:t>
      </w:r>
      <w:r w:rsidRPr="00E91467">
        <w:rPr>
          <w:rFonts w:ascii="Garamond" w:hAnsi="Garamond" w:cs="Times New Roman"/>
          <w:b/>
          <w:sz w:val="24"/>
          <w:highlight w:val="cyan"/>
          <w:u w:val="single"/>
        </w:rPr>
        <w:t>of detaching the power of truth from</w:t>
      </w:r>
      <w:r w:rsidRPr="00E91467">
        <w:rPr>
          <w:rFonts w:ascii="Garamond" w:hAnsi="Garamond" w:cs="Times New Roman"/>
          <w:sz w:val="24"/>
          <w:highlight w:val="cyan"/>
        </w:rPr>
        <w:t xml:space="preserve"> </w:t>
      </w:r>
      <w:r w:rsidRPr="00E91467">
        <w:rPr>
          <w:rFonts w:ascii="Garamond" w:hAnsi="Garamond" w:cs="Times New Roman"/>
          <w:sz w:val="10"/>
          <w:szCs w:val="10"/>
        </w:rPr>
        <w:t>the forms of</w:t>
      </w:r>
      <w:r w:rsidRPr="00EC4ACB">
        <w:rPr>
          <w:rFonts w:ascii="Garamond" w:hAnsi="Garamond" w:cs="Times New Roman"/>
          <w:sz w:val="24"/>
        </w:rPr>
        <w:t xml:space="preserve"> </w:t>
      </w:r>
      <w:r w:rsidRPr="00E91467">
        <w:rPr>
          <w:rFonts w:ascii="Garamond" w:hAnsi="Garamond" w:cs="Times New Roman"/>
          <w:b/>
          <w:sz w:val="24"/>
          <w:highlight w:val="cyan"/>
          <w:u w:val="single"/>
        </w:rPr>
        <w:t>hegemony</w:t>
      </w:r>
      <w:r w:rsidRPr="00E91467">
        <w:rPr>
          <w:rFonts w:ascii="Garamond" w:hAnsi="Garamond" w:cs="Times New Roman"/>
          <w:sz w:val="10"/>
          <w:szCs w:val="10"/>
        </w:rPr>
        <w:t xml:space="preserve">, social economic and cultural, within which it operates at the present time.  </w:t>
      </w:r>
    </w:p>
    <w:p w14:paraId="096D27AB" w14:textId="77777777" w:rsidR="00EC4ACB" w:rsidRPr="00907464" w:rsidRDefault="00EC4ACB" w:rsidP="00FE5B97">
      <w:pPr>
        <w:spacing w:line="360" w:lineRule="auto"/>
        <w:jc w:val="both"/>
        <w:rPr>
          <w:rFonts w:ascii="Garamond" w:hAnsi="Garamond" w:cs="Times New Roman"/>
          <w:sz w:val="10"/>
          <w:szCs w:val="10"/>
        </w:rPr>
      </w:pPr>
    </w:p>
    <w:p w14:paraId="4286E67E" w14:textId="77777777" w:rsidR="00695AAD" w:rsidRDefault="00695AAD" w:rsidP="00FE5B97">
      <w:pPr>
        <w:spacing w:line="360" w:lineRule="auto"/>
        <w:jc w:val="both"/>
        <w:rPr>
          <w:rFonts w:ascii="Garamond" w:hAnsi="Garamond" w:cs="Times New Roman"/>
          <w:b/>
          <w:sz w:val="24"/>
        </w:rPr>
      </w:pPr>
    </w:p>
    <w:p w14:paraId="4C454989" w14:textId="77777777" w:rsidR="00695AAD" w:rsidRDefault="00695AAD" w:rsidP="00FE5B97">
      <w:pPr>
        <w:spacing w:line="360" w:lineRule="auto"/>
        <w:jc w:val="both"/>
        <w:rPr>
          <w:rFonts w:ascii="Garamond" w:hAnsi="Garamond" w:cs="Times New Roman"/>
          <w:b/>
          <w:sz w:val="24"/>
        </w:rPr>
      </w:pPr>
    </w:p>
    <w:p w14:paraId="737102EB" w14:textId="5189E030" w:rsidR="00907464" w:rsidRPr="00907464" w:rsidRDefault="00907464" w:rsidP="00FE5B97">
      <w:pPr>
        <w:spacing w:line="360" w:lineRule="auto"/>
        <w:jc w:val="both"/>
        <w:rPr>
          <w:rFonts w:ascii="Garamond" w:hAnsi="Garamond" w:cs="Times New Roman"/>
          <w:sz w:val="24"/>
        </w:rPr>
      </w:pPr>
      <w:r>
        <w:rPr>
          <w:rFonts w:ascii="Garamond" w:hAnsi="Garamond" w:cs="Times New Roman"/>
          <w:b/>
          <w:sz w:val="24"/>
        </w:rPr>
        <w:t>B.</w:t>
      </w:r>
      <w:r>
        <w:rPr>
          <w:rFonts w:ascii="Garamond" w:hAnsi="Garamond" w:cs="Times New Roman"/>
          <w:sz w:val="24"/>
        </w:rPr>
        <w:t xml:space="preserve"> Engaging in a deconstructive thought is a pre-requisite to all other forms of thought because asymmetrical power relations corrupt the meaning of truth. Rather than act as a judgment, truth must combat judgment to have a cogent and valuable meaning.  </w:t>
      </w:r>
      <w:r>
        <w:rPr>
          <w:rFonts w:ascii="Garamond" w:hAnsi="Garamond" w:cs="Times New Roman"/>
          <w:b/>
          <w:sz w:val="24"/>
        </w:rPr>
        <w:t>Deleuze</w:t>
      </w:r>
      <w:r>
        <w:rPr>
          <w:rFonts w:ascii="Garamond" w:hAnsi="Garamond" w:cs="Times New Roman"/>
          <w:sz w:val="24"/>
        </w:rPr>
        <w:t xml:space="preserve"> explains,</w:t>
      </w:r>
    </w:p>
    <w:p w14:paraId="24E9BDF9" w14:textId="77777777" w:rsidR="00534BC4" w:rsidRPr="00534BC4" w:rsidRDefault="00534BC4" w:rsidP="00FE5B97">
      <w:pPr>
        <w:spacing w:line="360" w:lineRule="auto"/>
        <w:jc w:val="both"/>
        <w:rPr>
          <w:rFonts w:ascii="Garamond" w:hAnsi="Garamond" w:cs="Times New Roman"/>
          <w:sz w:val="10"/>
          <w:szCs w:val="10"/>
        </w:rPr>
      </w:pPr>
    </w:p>
    <w:p w14:paraId="1656C32C" w14:textId="77777777" w:rsidR="00907464" w:rsidRPr="002F07E0" w:rsidRDefault="00907464" w:rsidP="00907464">
      <w:pPr>
        <w:spacing w:line="360" w:lineRule="auto"/>
        <w:jc w:val="both"/>
        <w:rPr>
          <w:rFonts w:ascii="Garamond" w:hAnsi="Garamond" w:cs="Times New Roman"/>
          <w:sz w:val="10"/>
          <w:szCs w:val="10"/>
        </w:rPr>
      </w:pPr>
      <w:r w:rsidRPr="002F07E0">
        <w:rPr>
          <w:rFonts w:ascii="Garamond" w:hAnsi="Garamond" w:cs="Times New Roman"/>
          <w:sz w:val="10"/>
          <w:szCs w:val="10"/>
        </w:rPr>
        <w:t>Combat is not a judgment of God, but the way to have done with God and with judgment.</w:t>
      </w:r>
      <w:r w:rsidRPr="00907464">
        <w:rPr>
          <w:rFonts w:ascii="Garamond" w:hAnsi="Garamond" w:cs="Times New Roman"/>
          <w:sz w:val="24"/>
        </w:rPr>
        <w:t xml:space="preserve">  </w:t>
      </w:r>
      <w:r w:rsidRPr="00907464">
        <w:rPr>
          <w:rFonts w:ascii="Garamond" w:hAnsi="Garamond" w:cs="Times New Roman"/>
          <w:b/>
          <w:sz w:val="24"/>
          <w:highlight w:val="cyan"/>
          <w:u w:val="single"/>
        </w:rPr>
        <w:t>No one develops through</w:t>
      </w:r>
      <w:r w:rsidRPr="00907464">
        <w:rPr>
          <w:rFonts w:ascii="Garamond" w:hAnsi="Garamond" w:cs="Times New Roman"/>
          <w:sz w:val="24"/>
          <w:highlight w:val="cyan"/>
          <w:u w:val="single"/>
        </w:rPr>
        <w:t xml:space="preserve"> </w:t>
      </w:r>
      <w:r w:rsidRPr="00907464">
        <w:rPr>
          <w:rFonts w:ascii="Garamond" w:hAnsi="Garamond" w:cs="Times New Roman"/>
          <w:b/>
          <w:sz w:val="24"/>
          <w:highlight w:val="cyan"/>
          <w:u w:val="single"/>
        </w:rPr>
        <w:t>judgment, but through a combat that implies no judgment</w:t>
      </w:r>
      <w:r w:rsidRPr="00907464">
        <w:rPr>
          <w:rFonts w:ascii="Garamond" w:hAnsi="Garamond" w:cs="Times New Roman"/>
          <w:sz w:val="24"/>
        </w:rPr>
        <w:t xml:space="preserve">.  </w:t>
      </w:r>
      <w:r w:rsidRPr="002F07E0">
        <w:rPr>
          <w:rFonts w:ascii="Garamond" w:hAnsi="Garamond" w:cs="Times New Roman"/>
          <w:sz w:val="10"/>
          <w:szCs w:val="10"/>
        </w:rPr>
        <w:t>Existence and judgment seem to be opposed on five points: cruelty versus infinite torture, sleep or intoxication versus the dream, vitality versus organization, the will to power versus a will to dominate, combat versus war.  What disturbed us was that in renouncing judgment we had the impression of depriving ourselves of any means of distinguishing between existing beings, between modes of existence, as if everything were now of equal value.  But is it not rather</w:t>
      </w:r>
      <w:r w:rsidRPr="00907464">
        <w:rPr>
          <w:rFonts w:ascii="Garamond" w:hAnsi="Garamond" w:cs="Times New Roman"/>
          <w:sz w:val="24"/>
        </w:rPr>
        <w:t xml:space="preserve"> </w:t>
      </w:r>
      <w:r w:rsidRPr="002F07E0">
        <w:rPr>
          <w:rFonts w:ascii="Garamond" w:hAnsi="Garamond" w:cs="Times New Roman"/>
          <w:b/>
          <w:sz w:val="24"/>
          <w:highlight w:val="cyan"/>
          <w:u w:val="single"/>
        </w:rPr>
        <w:t>[</w:t>
      </w:r>
      <w:proofErr w:type="gramStart"/>
      <w:r w:rsidRPr="002F07E0">
        <w:rPr>
          <w:rFonts w:ascii="Garamond" w:hAnsi="Garamond" w:cs="Times New Roman"/>
          <w:b/>
          <w:sz w:val="24"/>
          <w:highlight w:val="cyan"/>
          <w:u w:val="single"/>
        </w:rPr>
        <w:t>J]udgment</w:t>
      </w:r>
      <w:proofErr w:type="gramEnd"/>
      <w:r w:rsidRPr="002F07E0">
        <w:rPr>
          <w:rFonts w:ascii="Garamond" w:hAnsi="Garamond" w:cs="Times New Roman"/>
          <w:sz w:val="24"/>
          <w:highlight w:val="cyan"/>
        </w:rPr>
        <w:t xml:space="preserve"> </w:t>
      </w:r>
      <w:r w:rsidRPr="002F07E0">
        <w:rPr>
          <w:rFonts w:ascii="Garamond" w:hAnsi="Garamond" w:cs="Times New Roman"/>
          <w:sz w:val="10"/>
          <w:szCs w:val="10"/>
        </w:rPr>
        <w:t>that</w:t>
      </w:r>
      <w:r w:rsidRPr="00907464">
        <w:rPr>
          <w:rFonts w:ascii="Garamond" w:hAnsi="Garamond" w:cs="Times New Roman"/>
          <w:sz w:val="24"/>
        </w:rPr>
        <w:t xml:space="preserve"> </w:t>
      </w:r>
      <w:r w:rsidRPr="002F07E0">
        <w:rPr>
          <w:rFonts w:ascii="Garamond" w:hAnsi="Garamond" w:cs="Times New Roman"/>
          <w:b/>
          <w:sz w:val="24"/>
          <w:highlight w:val="cyan"/>
          <w:u w:val="single"/>
        </w:rPr>
        <w:t>presupposes preexisting criteria</w:t>
      </w:r>
      <w:r w:rsidRPr="002F07E0">
        <w:rPr>
          <w:rFonts w:ascii="Garamond" w:hAnsi="Garamond" w:cs="Times New Roman"/>
          <w:sz w:val="24"/>
          <w:highlight w:val="cyan"/>
        </w:rPr>
        <w:t xml:space="preserve"> </w:t>
      </w:r>
      <w:r w:rsidRPr="002F07E0">
        <w:rPr>
          <w:rFonts w:ascii="Garamond" w:hAnsi="Garamond" w:cs="Times New Roman"/>
          <w:sz w:val="10"/>
          <w:szCs w:val="10"/>
        </w:rPr>
        <w:t>(higher values), criteria that preexist for all time (to the infinity of time),</w:t>
      </w:r>
      <w:r w:rsidRPr="00907464">
        <w:rPr>
          <w:rFonts w:ascii="Garamond" w:hAnsi="Garamond" w:cs="Times New Roman"/>
          <w:sz w:val="24"/>
        </w:rPr>
        <w:t xml:space="preserve"> </w:t>
      </w:r>
      <w:r w:rsidRPr="002F07E0">
        <w:rPr>
          <w:rFonts w:ascii="Garamond" w:hAnsi="Garamond" w:cs="Times New Roman"/>
          <w:b/>
          <w:sz w:val="24"/>
          <w:highlight w:val="cyan"/>
          <w:u w:val="single"/>
        </w:rPr>
        <w:t>so</w:t>
      </w:r>
      <w:r w:rsidRPr="002F07E0">
        <w:rPr>
          <w:rFonts w:ascii="Garamond" w:hAnsi="Garamond" w:cs="Times New Roman"/>
          <w:sz w:val="24"/>
          <w:highlight w:val="cyan"/>
          <w:u w:val="single"/>
        </w:rPr>
        <w:t xml:space="preserve"> </w:t>
      </w:r>
      <w:r w:rsidRPr="002F07E0">
        <w:rPr>
          <w:rFonts w:ascii="Garamond" w:hAnsi="Garamond" w:cs="Times New Roman"/>
          <w:b/>
          <w:sz w:val="24"/>
          <w:highlight w:val="cyan"/>
          <w:u w:val="single"/>
        </w:rPr>
        <w:t>that it can neither apprehend what is new</w:t>
      </w:r>
      <w:r w:rsidRPr="00907464">
        <w:rPr>
          <w:rFonts w:ascii="Garamond" w:hAnsi="Garamond" w:cs="Times New Roman"/>
          <w:b/>
          <w:sz w:val="24"/>
          <w:u w:val="single"/>
        </w:rPr>
        <w:t xml:space="preserve"> </w:t>
      </w:r>
      <w:r w:rsidRPr="002F07E0">
        <w:rPr>
          <w:rFonts w:ascii="Garamond" w:hAnsi="Garamond" w:cs="Times New Roman"/>
          <w:sz w:val="10"/>
          <w:szCs w:val="10"/>
        </w:rPr>
        <w:t>in an existing being,</w:t>
      </w:r>
      <w:r w:rsidRPr="00907464">
        <w:rPr>
          <w:rFonts w:ascii="Garamond" w:hAnsi="Garamond" w:cs="Times New Roman"/>
          <w:sz w:val="24"/>
        </w:rPr>
        <w:t xml:space="preserve"> </w:t>
      </w:r>
      <w:r w:rsidRPr="002F07E0">
        <w:rPr>
          <w:rFonts w:ascii="Garamond" w:hAnsi="Garamond" w:cs="Times New Roman"/>
          <w:b/>
          <w:sz w:val="24"/>
          <w:highlight w:val="cyan"/>
          <w:u w:val="single"/>
        </w:rPr>
        <w:t>nor</w:t>
      </w:r>
      <w:r w:rsidRPr="002F07E0">
        <w:rPr>
          <w:rFonts w:ascii="Garamond" w:hAnsi="Garamond" w:cs="Times New Roman"/>
          <w:sz w:val="24"/>
          <w:highlight w:val="cyan"/>
        </w:rPr>
        <w:t xml:space="preserve"> </w:t>
      </w:r>
      <w:r w:rsidRPr="002F07E0">
        <w:rPr>
          <w:rFonts w:ascii="Garamond" w:hAnsi="Garamond" w:cs="Times New Roman"/>
          <w:sz w:val="10"/>
          <w:szCs w:val="10"/>
        </w:rPr>
        <w:t>even</w:t>
      </w:r>
      <w:r w:rsidRPr="00907464">
        <w:rPr>
          <w:rFonts w:ascii="Garamond" w:hAnsi="Garamond" w:cs="Times New Roman"/>
          <w:sz w:val="24"/>
        </w:rPr>
        <w:t xml:space="preserve"> </w:t>
      </w:r>
      <w:r w:rsidRPr="002F07E0">
        <w:rPr>
          <w:rFonts w:ascii="Garamond" w:hAnsi="Garamond" w:cs="Times New Roman"/>
          <w:b/>
          <w:sz w:val="24"/>
          <w:highlight w:val="cyan"/>
          <w:u w:val="single"/>
        </w:rPr>
        <w:t>sense</w:t>
      </w:r>
      <w:r w:rsidRPr="002F07E0">
        <w:rPr>
          <w:rFonts w:ascii="Garamond" w:hAnsi="Garamond" w:cs="Times New Roman"/>
          <w:sz w:val="24"/>
          <w:highlight w:val="cyan"/>
          <w:u w:val="single"/>
        </w:rPr>
        <w:t xml:space="preserve"> </w:t>
      </w:r>
      <w:r w:rsidRPr="002F07E0">
        <w:rPr>
          <w:rFonts w:ascii="Garamond" w:hAnsi="Garamond" w:cs="Times New Roman"/>
          <w:b/>
          <w:sz w:val="24"/>
          <w:highlight w:val="cyan"/>
          <w:u w:val="single"/>
        </w:rPr>
        <w:t>the creation of a mode of existence?</w:t>
      </w:r>
      <w:r w:rsidRPr="002F07E0">
        <w:rPr>
          <w:rFonts w:ascii="Garamond" w:hAnsi="Garamond" w:cs="Times New Roman"/>
          <w:sz w:val="24"/>
          <w:highlight w:val="cyan"/>
        </w:rPr>
        <w:t xml:space="preserve">  </w:t>
      </w:r>
      <w:r w:rsidRPr="002F07E0">
        <w:rPr>
          <w:rFonts w:ascii="Garamond" w:hAnsi="Garamond" w:cs="Times New Roman"/>
          <w:sz w:val="10"/>
          <w:szCs w:val="10"/>
        </w:rPr>
        <w:t>Such a mode is created vitally, through combat, in the insomnia of sleep, and not without a certain cruelty toward itself: nothing of all this is the result of judgment.</w:t>
      </w:r>
      <w:r w:rsidRPr="00907464">
        <w:rPr>
          <w:rFonts w:ascii="Garamond" w:hAnsi="Garamond" w:cs="Times New Roman"/>
          <w:sz w:val="24"/>
        </w:rPr>
        <w:t xml:space="preserve">  </w:t>
      </w:r>
      <w:r w:rsidRPr="002F07E0">
        <w:rPr>
          <w:rFonts w:ascii="Garamond" w:hAnsi="Garamond" w:cs="Times New Roman"/>
          <w:b/>
          <w:sz w:val="24"/>
          <w:highlight w:val="cyan"/>
          <w:u w:val="single"/>
        </w:rPr>
        <w:t>Judgment prevents the emergence of any new modes of existence.  For</w:t>
      </w:r>
      <w:r w:rsidRPr="002F07E0">
        <w:rPr>
          <w:rFonts w:ascii="Garamond" w:hAnsi="Garamond" w:cs="Times New Roman"/>
          <w:sz w:val="24"/>
          <w:highlight w:val="cyan"/>
        </w:rPr>
        <w:t xml:space="preserve"> </w:t>
      </w:r>
      <w:r w:rsidRPr="002F07E0">
        <w:rPr>
          <w:rFonts w:ascii="Garamond" w:hAnsi="Garamond" w:cs="Times New Roman"/>
          <w:sz w:val="10"/>
          <w:szCs w:val="10"/>
        </w:rPr>
        <w:t>the latter</w:t>
      </w:r>
      <w:r w:rsidRPr="00907464">
        <w:rPr>
          <w:rFonts w:ascii="Garamond" w:hAnsi="Garamond" w:cs="Times New Roman"/>
          <w:sz w:val="24"/>
        </w:rPr>
        <w:t xml:space="preserve"> </w:t>
      </w:r>
      <w:r w:rsidRPr="002F07E0">
        <w:rPr>
          <w:rFonts w:ascii="Garamond" w:hAnsi="Garamond" w:cs="Times New Roman"/>
          <w:b/>
          <w:sz w:val="24"/>
          <w:highlight w:val="cyan"/>
          <w:u w:val="single"/>
        </w:rPr>
        <w:t>creates itself through its own forces</w:t>
      </w:r>
      <w:r w:rsidRPr="002F07E0">
        <w:rPr>
          <w:rFonts w:ascii="Garamond" w:hAnsi="Garamond" w:cs="Times New Roman"/>
          <w:sz w:val="10"/>
          <w:szCs w:val="10"/>
        </w:rPr>
        <w:t>, that is, through the forces it is able to harness,</w:t>
      </w:r>
      <w:r w:rsidRPr="00907464">
        <w:rPr>
          <w:rFonts w:ascii="Garamond" w:hAnsi="Garamond" w:cs="Times New Roman"/>
          <w:sz w:val="24"/>
        </w:rPr>
        <w:t xml:space="preserve"> </w:t>
      </w:r>
      <w:r w:rsidRPr="002F07E0">
        <w:rPr>
          <w:rFonts w:ascii="Garamond" w:hAnsi="Garamond" w:cs="Times New Roman"/>
          <w:b/>
          <w:sz w:val="24"/>
          <w:highlight w:val="cyan"/>
          <w:u w:val="single"/>
        </w:rPr>
        <w:t>and is valid in and of itself</w:t>
      </w:r>
      <w:r w:rsidRPr="00907464">
        <w:rPr>
          <w:rFonts w:ascii="Garamond" w:hAnsi="Garamond" w:cs="Times New Roman"/>
          <w:b/>
          <w:sz w:val="24"/>
          <w:u w:val="single"/>
        </w:rPr>
        <w:t xml:space="preserve"> </w:t>
      </w:r>
      <w:r w:rsidRPr="002F07E0">
        <w:rPr>
          <w:rFonts w:ascii="Garamond" w:hAnsi="Garamond" w:cs="Times New Roman"/>
          <w:sz w:val="10"/>
          <w:szCs w:val="10"/>
        </w:rPr>
        <w:t>inasmuch as it brings the new combination into existence.  Herein, perhaps, lies the secret: to bring into existence and not to judge.  If</w:t>
      </w:r>
      <w:r w:rsidRPr="00907464">
        <w:rPr>
          <w:rFonts w:ascii="Garamond" w:hAnsi="Garamond" w:cs="Times New Roman"/>
          <w:sz w:val="24"/>
        </w:rPr>
        <w:t xml:space="preserve"> </w:t>
      </w:r>
      <w:r w:rsidRPr="002F07E0">
        <w:rPr>
          <w:rFonts w:ascii="Garamond" w:hAnsi="Garamond" w:cs="Times New Roman"/>
          <w:b/>
          <w:sz w:val="24"/>
          <w:highlight w:val="cyan"/>
          <w:u w:val="single"/>
        </w:rPr>
        <w:t>it so disgusting to judge</w:t>
      </w:r>
      <w:r w:rsidRPr="002F07E0">
        <w:rPr>
          <w:rFonts w:ascii="Garamond" w:hAnsi="Garamond" w:cs="Times New Roman"/>
          <w:sz w:val="10"/>
          <w:szCs w:val="10"/>
        </w:rPr>
        <w:t>, it is</w:t>
      </w:r>
      <w:r w:rsidRPr="00907464">
        <w:rPr>
          <w:rFonts w:ascii="Garamond" w:hAnsi="Garamond" w:cs="Times New Roman"/>
          <w:sz w:val="24"/>
        </w:rPr>
        <w:t xml:space="preserve"> </w:t>
      </w:r>
      <w:r w:rsidRPr="002F07E0">
        <w:rPr>
          <w:rFonts w:ascii="Garamond" w:hAnsi="Garamond" w:cs="Times New Roman"/>
          <w:b/>
          <w:sz w:val="24"/>
          <w:highlight w:val="cyan"/>
          <w:u w:val="single"/>
        </w:rPr>
        <w:t xml:space="preserve">not because everything is of equal value, but </w:t>
      </w:r>
      <w:r w:rsidRPr="002F07E0">
        <w:rPr>
          <w:rFonts w:ascii="Garamond" w:hAnsi="Garamond" w:cs="Times New Roman"/>
          <w:sz w:val="10"/>
          <w:szCs w:val="10"/>
        </w:rPr>
        <w:t>on</w:t>
      </w:r>
      <w:r w:rsidRPr="00907464">
        <w:rPr>
          <w:rFonts w:ascii="Garamond" w:hAnsi="Garamond" w:cs="Times New Roman"/>
          <w:sz w:val="24"/>
        </w:rPr>
        <w:t xml:space="preserve"> </w:t>
      </w:r>
      <w:r w:rsidRPr="002F07E0">
        <w:rPr>
          <w:rFonts w:ascii="Garamond" w:hAnsi="Garamond" w:cs="Times New Roman"/>
          <w:sz w:val="10"/>
          <w:szCs w:val="10"/>
        </w:rPr>
        <w:t>the contrary</w:t>
      </w:r>
      <w:r w:rsidRPr="00907464">
        <w:rPr>
          <w:rFonts w:ascii="Garamond" w:hAnsi="Garamond" w:cs="Times New Roman"/>
          <w:sz w:val="24"/>
        </w:rPr>
        <w:t xml:space="preserve"> </w:t>
      </w:r>
      <w:r w:rsidRPr="002F07E0">
        <w:rPr>
          <w:rFonts w:ascii="Garamond" w:hAnsi="Garamond" w:cs="Times New Roman"/>
          <w:b/>
          <w:sz w:val="24"/>
          <w:highlight w:val="cyan"/>
          <w:u w:val="single"/>
        </w:rPr>
        <w:t xml:space="preserve">because what has value can be </w:t>
      </w:r>
      <w:r w:rsidRPr="002F07E0">
        <w:rPr>
          <w:rFonts w:ascii="Garamond" w:hAnsi="Garamond" w:cs="Times New Roman"/>
          <w:sz w:val="10"/>
          <w:szCs w:val="10"/>
        </w:rPr>
        <w:t>made or</w:t>
      </w:r>
      <w:r w:rsidRPr="00907464">
        <w:rPr>
          <w:rFonts w:ascii="Garamond" w:hAnsi="Garamond" w:cs="Times New Roman"/>
          <w:sz w:val="24"/>
        </w:rPr>
        <w:t xml:space="preserve"> </w:t>
      </w:r>
      <w:r w:rsidRPr="002F07E0">
        <w:rPr>
          <w:rFonts w:ascii="Garamond" w:hAnsi="Garamond" w:cs="Times New Roman"/>
          <w:b/>
          <w:sz w:val="24"/>
          <w:highlight w:val="cyan"/>
          <w:u w:val="single"/>
        </w:rPr>
        <w:t xml:space="preserve">distinguished only by defying judgment.  What expert judgment, in art, could ever bear on the work to come? </w:t>
      </w:r>
      <w:r w:rsidRPr="00907464">
        <w:rPr>
          <w:rFonts w:ascii="Garamond" w:hAnsi="Garamond" w:cs="Times New Roman"/>
          <w:sz w:val="24"/>
        </w:rPr>
        <w:t xml:space="preserve"> </w:t>
      </w:r>
      <w:r w:rsidRPr="002F07E0">
        <w:rPr>
          <w:rFonts w:ascii="Garamond" w:hAnsi="Garamond" w:cs="Times New Roman"/>
          <w:sz w:val="10"/>
          <w:szCs w:val="10"/>
        </w:rPr>
        <w:t xml:space="preserve">It is not a question of judging other existing beings, but of sensing whether they agree or disagree with us, that is, whether they bring forces to us, or whether they return us to the miseries of war, to the poverty of thee dream, to the rigors of organization.  As Spinoza had said, it is a problem of </w:t>
      </w:r>
      <w:proofErr w:type="gramStart"/>
      <w:r w:rsidRPr="002F07E0">
        <w:rPr>
          <w:rFonts w:ascii="Garamond" w:hAnsi="Garamond" w:cs="Times New Roman"/>
          <w:sz w:val="10"/>
          <w:szCs w:val="10"/>
        </w:rPr>
        <w:t>love  and</w:t>
      </w:r>
      <w:proofErr w:type="gramEnd"/>
      <w:r w:rsidRPr="002F07E0">
        <w:rPr>
          <w:rFonts w:ascii="Garamond" w:hAnsi="Garamond" w:cs="Times New Roman"/>
          <w:sz w:val="10"/>
          <w:szCs w:val="10"/>
        </w:rPr>
        <w:t xml:space="preserve"> hate and not judgment; “my soul and body are one...What my soul loves, I love.  What my soul hates, I hate...All the subtle sympathizing’s of the incalculable soul, from the bitterest that to passionate love.”  This is not subjectivism, since to pose the problem in terms of force, and not in other terms, already surpasses all subjectivity.    </w:t>
      </w:r>
    </w:p>
    <w:p w14:paraId="3629CCDA" w14:textId="77777777" w:rsidR="00534BC4" w:rsidRPr="002F07E0" w:rsidRDefault="00534BC4" w:rsidP="00FE5B97">
      <w:pPr>
        <w:spacing w:line="360" w:lineRule="auto"/>
        <w:jc w:val="both"/>
        <w:rPr>
          <w:rFonts w:ascii="Garamond" w:hAnsi="Garamond" w:cs="Times New Roman"/>
          <w:sz w:val="10"/>
          <w:szCs w:val="10"/>
        </w:rPr>
      </w:pPr>
    </w:p>
    <w:p w14:paraId="4CF17928" w14:textId="183628DB" w:rsidR="002F07E0" w:rsidRDefault="00422EE9" w:rsidP="00FE5B97">
      <w:pPr>
        <w:spacing w:line="360" w:lineRule="auto"/>
        <w:jc w:val="both"/>
        <w:rPr>
          <w:rFonts w:ascii="Garamond" w:hAnsi="Garamond" w:cs="Times New Roman"/>
          <w:sz w:val="24"/>
        </w:rPr>
      </w:pPr>
      <w:r>
        <w:rPr>
          <w:rFonts w:ascii="Garamond" w:hAnsi="Garamond" w:cs="Times New Roman"/>
          <w:sz w:val="24"/>
        </w:rPr>
        <w:t xml:space="preserve">There are multiple implications. First, any system that allows for oppression is epistemically flawed because it is only when we defy judgments of others in our thought by deconstructing dominating truths that our thought gains true meaning – this means reducing oppression comes first under any framework. Second, Deleuze is a critique of theory and </w:t>
      </w:r>
      <w:r w:rsidR="00F926C0">
        <w:rPr>
          <w:rFonts w:ascii="Garamond" w:hAnsi="Garamond" w:cs="Times New Roman"/>
          <w:sz w:val="24"/>
        </w:rPr>
        <w:t xml:space="preserve">topicality </w:t>
      </w:r>
      <w:r w:rsidR="008A17BA">
        <w:rPr>
          <w:rFonts w:ascii="Garamond" w:hAnsi="Garamond" w:cs="Times New Roman"/>
          <w:sz w:val="24"/>
        </w:rPr>
        <w:t>since</w:t>
      </w:r>
      <w:r w:rsidR="00F926C0">
        <w:rPr>
          <w:rFonts w:ascii="Garamond" w:hAnsi="Garamond" w:cs="Times New Roman"/>
          <w:sz w:val="24"/>
        </w:rPr>
        <w:t xml:space="preserve"> any attempt to restrict my creative expression is</w:t>
      </w:r>
      <w:r w:rsidR="008A17BA">
        <w:rPr>
          <w:rFonts w:ascii="Garamond" w:hAnsi="Garamond" w:cs="Times New Roman"/>
          <w:sz w:val="24"/>
        </w:rPr>
        <w:t xml:space="preserve"> a form of bankrupt thought that first must be deconstructed to ensure truth.  </w:t>
      </w:r>
    </w:p>
    <w:p w14:paraId="5698C1D6" w14:textId="77777777" w:rsidR="00F926C0" w:rsidRPr="00F926C0" w:rsidRDefault="00F926C0" w:rsidP="00FE5B97">
      <w:pPr>
        <w:spacing w:line="360" w:lineRule="auto"/>
        <w:jc w:val="both"/>
        <w:rPr>
          <w:rFonts w:ascii="Garamond" w:hAnsi="Garamond" w:cs="Times New Roman"/>
          <w:sz w:val="10"/>
          <w:szCs w:val="10"/>
        </w:rPr>
      </w:pPr>
    </w:p>
    <w:p w14:paraId="4617ADC6" w14:textId="45EDBE76" w:rsidR="00F926C0" w:rsidRPr="002700AF" w:rsidRDefault="00775ADA" w:rsidP="002700AF">
      <w:pPr>
        <w:spacing w:line="360" w:lineRule="auto"/>
        <w:jc w:val="both"/>
        <w:rPr>
          <w:rFonts w:ascii="Garamond" w:hAnsi="Garamond" w:cs="Times New Roman"/>
          <w:sz w:val="24"/>
        </w:rPr>
      </w:pPr>
      <w:r>
        <w:rPr>
          <w:rFonts w:ascii="Garamond" w:hAnsi="Garamond" w:cs="Times New Roman"/>
          <w:b/>
          <w:sz w:val="24"/>
        </w:rPr>
        <w:t>C.</w:t>
      </w:r>
      <w:r>
        <w:rPr>
          <w:rFonts w:ascii="Garamond" w:hAnsi="Garamond" w:cs="Times New Roman"/>
          <w:sz w:val="24"/>
        </w:rPr>
        <w:t xml:space="preserve"> </w:t>
      </w:r>
      <w:r w:rsidR="002700AF">
        <w:rPr>
          <w:rFonts w:ascii="Garamond" w:hAnsi="Garamond" w:cs="Times New Roman"/>
          <w:sz w:val="24"/>
        </w:rPr>
        <w:t xml:space="preserve">Deconstructing truths by rejecting anthropocentrism is a pre-requisite to other frameworks because other forms of knowledge production are key – it’s an epistemic priority.  </w:t>
      </w:r>
      <w:r w:rsidR="002700AF">
        <w:rPr>
          <w:rFonts w:ascii="Garamond" w:hAnsi="Garamond" w:cs="Times New Roman"/>
          <w:b/>
          <w:sz w:val="24"/>
        </w:rPr>
        <w:t>Das</w:t>
      </w:r>
      <w:r w:rsidR="002700AF">
        <w:rPr>
          <w:rFonts w:ascii="Garamond" w:hAnsi="Garamond" w:cs="Times New Roman"/>
          <w:sz w:val="24"/>
        </w:rPr>
        <w:t xml:space="preserve"> explains,</w:t>
      </w:r>
    </w:p>
    <w:p w14:paraId="66C1E38C" w14:textId="77777777" w:rsidR="002F07E0" w:rsidRPr="006B33FB" w:rsidRDefault="002F07E0" w:rsidP="00FE5B97">
      <w:pPr>
        <w:spacing w:line="360" w:lineRule="auto"/>
        <w:jc w:val="both"/>
        <w:rPr>
          <w:rFonts w:ascii="Garamond" w:hAnsi="Garamond" w:cs="Times New Roman"/>
          <w:sz w:val="10"/>
          <w:szCs w:val="10"/>
        </w:rPr>
      </w:pPr>
    </w:p>
    <w:p w14:paraId="335274ED" w14:textId="277F6181" w:rsidR="006B33FB" w:rsidRPr="006B33FB" w:rsidRDefault="006B33FB" w:rsidP="006B33FB">
      <w:pPr>
        <w:spacing w:line="360" w:lineRule="auto"/>
        <w:jc w:val="both"/>
        <w:rPr>
          <w:rFonts w:ascii="Garamond" w:hAnsi="Garamond" w:cs="Times New Roman"/>
          <w:sz w:val="24"/>
        </w:rPr>
      </w:pPr>
      <w:r w:rsidRPr="00685D92">
        <w:rPr>
          <w:rFonts w:ascii="Garamond" w:hAnsi="Garamond" w:cs="Times New Roman"/>
          <w:sz w:val="10"/>
          <w:szCs w:val="10"/>
        </w:rPr>
        <w:t>Parallax describes the apparent change in the direction of a moving object caused by alteration in the observer's position. In the graphic work of M.C. Escher, human faculties are similarly deceived and an impossible reality made plausible. While not strictly a scientific theo</w:t>
      </w:r>
      <w:r w:rsidR="00527381" w:rsidRPr="00685D92">
        <w:rPr>
          <w:rFonts w:ascii="Garamond" w:hAnsi="Garamond" w:cs="Times New Roman"/>
          <w:sz w:val="10"/>
          <w:szCs w:val="10"/>
        </w:rPr>
        <w:t>rem, a</w:t>
      </w:r>
      <w:r w:rsidRPr="00685D92">
        <w:rPr>
          <w:rFonts w:ascii="Garamond" w:hAnsi="Garamond" w:cs="Times New Roman"/>
          <w:sz w:val="10"/>
          <w:szCs w:val="10"/>
        </w:rPr>
        <w:t>nthropocentrism, the assessment of reality through an exclusively human perspective, is deeply embedded in science and culture.</w:t>
      </w:r>
      <w:r w:rsidRPr="006B33FB">
        <w:rPr>
          <w:rFonts w:ascii="Garamond" w:hAnsi="Garamond" w:cs="Times New Roman"/>
          <w:sz w:val="24"/>
        </w:rPr>
        <w:t xml:space="preserve"> </w:t>
      </w:r>
      <w:r w:rsidRPr="00527381">
        <w:rPr>
          <w:rFonts w:ascii="Garamond" w:hAnsi="Garamond" w:cs="Times New Roman"/>
          <w:b/>
          <w:sz w:val="24"/>
          <w:highlight w:val="cyan"/>
          <w:u w:val="single"/>
        </w:rPr>
        <w:t>Improving knowledge requires abandoning anthropocentricity</w:t>
      </w:r>
      <w:r w:rsidRPr="00527381">
        <w:rPr>
          <w:rFonts w:ascii="Garamond" w:hAnsi="Garamond" w:cs="Times New Roman"/>
          <w:sz w:val="24"/>
          <w:highlight w:val="cyan"/>
        </w:rPr>
        <w:t xml:space="preserve"> </w:t>
      </w:r>
      <w:r w:rsidRPr="00685D92">
        <w:rPr>
          <w:rFonts w:ascii="Garamond" w:hAnsi="Garamond" w:cs="Times New Roman"/>
          <w:sz w:val="10"/>
          <w:szCs w:val="10"/>
        </w:rPr>
        <w:t>or, at least, acknowledging its existence.</w:t>
      </w:r>
      <w:r w:rsidRPr="006B33FB">
        <w:rPr>
          <w:rFonts w:ascii="Garamond" w:hAnsi="Garamond" w:cs="Times New Roman"/>
          <w:sz w:val="24"/>
        </w:rPr>
        <w:t xml:space="preserve"> </w:t>
      </w:r>
      <w:r w:rsidRPr="00527381">
        <w:rPr>
          <w:rFonts w:ascii="Garamond" w:hAnsi="Garamond" w:cs="Times New Roman"/>
          <w:b/>
          <w:sz w:val="24"/>
          <w:highlight w:val="cyan"/>
          <w:u w:val="single"/>
        </w:rPr>
        <w:t>Anthropocentrism's limits derive from the</w:t>
      </w:r>
      <w:r w:rsidRPr="00527381">
        <w:rPr>
          <w:rFonts w:ascii="Garamond" w:hAnsi="Garamond" w:cs="Times New Roman"/>
          <w:sz w:val="24"/>
          <w:highlight w:val="cyan"/>
        </w:rPr>
        <w:t xml:space="preserve"> </w:t>
      </w:r>
      <w:r w:rsidRPr="00685D92">
        <w:rPr>
          <w:rFonts w:ascii="Garamond" w:hAnsi="Garamond" w:cs="Times New Roman"/>
          <w:sz w:val="10"/>
          <w:szCs w:val="10"/>
        </w:rPr>
        <w:t>physical</w:t>
      </w:r>
      <w:r w:rsidRPr="006B33FB">
        <w:rPr>
          <w:rFonts w:ascii="Garamond" w:hAnsi="Garamond" w:cs="Times New Roman"/>
          <w:sz w:val="24"/>
        </w:rPr>
        <w:t xml:space="preserve"> </w:t>
      </w:r>
      <w:r w:rsidRPr="00527381">
        <w:rPr>
          <w:rFonts w:ascii="Garamond" w:hAnsi="Garamond" w:cs="Times New Roman"/>
          <w:b/>
          <w:sz w:val="24"/>
          <w:highlight w:val="cyan"/>
          <w:u w:val="single"/>
        </w:rPr>
        <w:t>constraints of human cognition</w:t>
      </w:r>
      <w:r w:rsidRPr="00527381">
        <w:rPr>
          <w:rFonts w:ascii="Garamond" w:hAnsi="Garamond" w:cs="Times New Roman"/>
          <w:sz w:val="24"/>
          <w:highlight w:val="cyan"/>
        </w:rPr>
        <w:t xml:space="preserve"> </w:t>
      </w:r>
      <w:r w:rsidRPr="00685D92">
        <w:rPr>
          <w:rFonts w:ascii="Garamond" w:hAnsi="Garamond" w:cs="Times New Roman"/>
          <w:sz w:val="10"/>
          <w:szCs w:val="10"/>
        </w:rPr>
        <w:t>and specific psychological attitudes.</w:t>
      </w:r>
      <w:r w:rsidRPr="006B33FB">
        <w:rPr>
          <w:rFonts w:ascii="Garamond" w:hAnsi="Garamond" w:cs="Times New Roman"/>
          <w:sz w:val="24"/>
        </w:rPr>
        <w:t xml:space="preserve"> </w:t>
      </w:r>
      <w:proofErr w:type="gramStart"/>
      <w:r w:rsidRPr="00527381">
        <w:rPr>
          <w:rFonts w:ascii="Garamond" w:hAnsi="Garamond" w:cs="Times New Roman"/>
          <w:b/>
          <w:sz w:val="24"/>
          <w:highlight w:val="cyan"/>
          <w:u w:val="single"/>
        </w:rPr>
        <w:t>Being human entails specific faculties</w:t>
      </w:r>
      <w:r w:rsidRPr="006B33FB">
        <w:rPr>
          <w:rFonts w:ascii="Garamond" w:hAnsi="Garamond" w:cs="Times New Roman"/>
          <w:sz w:val="24"/>
        </w:rPr>
        <w:t xml:space="preserve">, </w:t>
      </w:r>
      <w:r w:rsidRPr="00685D92">
        <w:rPr>
          <w:rFonts w:ascii="Garamond" w:hAnsi="Garamond" w:cs="Times New Roman"/>
          <w:sz w:val="10"/>
          <w:szCs w:val="10"/>
        </w:rPr>
        <w:t>intrinsic attitudes, values and belief systems</w:t>
      </w:r>
      <w:r w:rsidRPr="006B33FB">
        <w:rPr>
          <w:rFonts w:ascii="Garamond" w:hAnsi="Garamond" w:cs="Times New Roman"/>
          <w:sz w:val="24"/>
        </w:rPr>
        <w:t xml:space="preserve"> </w:t>
      </w:r>
      <w:r w:rsidRPr="00527381">
        <w:rPr>
          <w:rFonts w:ascii="Garamond" w:hAnsi="Garamond" w:cs="Times New Roman"/>
          <w:b/>
          <w:sz w:val="24"/>
          <w:highlight w:val="cyan"/>
          <w:u w:val="single"/>
        </w:rPr>
        <w:t>that shape</w:t>
      </w:r>
      <w:r w:rsidRPr="006B33FB">
        <w:rPr>
          <w:rFonts w:ascii="Garamond" w:hAnsi="Garamond" w:cs="Times New Roman"/>
          <w:sz w:val="24"/>
        </w:rPr>
        <w:t xml:space="preserve"> </w:t>
      </w:r>
      <w:r w:rsidRPr="00685D92">
        <w:rPr>
          <w:rFonts w:ascii="Garamond" w:hAnsi="Garamond" w:cs="Times New Roman"/>
          <w:sz w:val="10"/>
          <w:szCs w:val="10"/>
        </w:rPr>
        <w:t>enquiry and</w:t>
      </w:r>
      <w:r w:rsidRPr="006B33FB">
        <w:rPr>
          <w:rFonts w:ascii="Garamond" w:hAnsi="Garamond" w:cs="Times New Roman"/>
          <w:sz w:val="24"/>
        </w:rPr>
        <w:t xml:space="preserve"> </w:t>
      </w:r>
      <w:r w:rsidRPr="00527381">
        <w:rPr>
          <w:rFonts w:ascii="Garamond" w:hAnsi="Garamond" w:cs="Times New Roman"/>
          <w:b/>
          <w:sz w:val="24"/>
          <w:highlight w:val="cyan"/>
          <w:u w:val="single"/>
        </w:rPr>
        <w:t>understanding</w:t>
      </w:r>
      <w:r w:rsidRPr="006B33FB">
        <w:rPr>
          <w:rFonts w:ascii="Garamond" w:hAnsi="Garamond" w:cs="Times New Roman"/>
          <w:sz w:val="24"/>
        </w:rPr>
        <w:t>.</w:t>
      </w:r>
      <w:proofErr w:type="gramEnd"/>
      <w:r w:rsidRPr="006B33FB">
        <w:rPr>
          <w:rFonts w:ascii="Garamond" w:hAnsi="Garamond" w:cs="Times New Roman"/>
          <w:sz w:val="24"/>
        </w:rPr>
        <w:t xml:space="preserve"> </w:t>
      </w:r>
      <w:r w:rsidRPr="00685D92">
        <w:rPr>
          <w:rFonts w:ascii="Garamond" w:hAnsi="Garamond" w:cs="Times New Roman"/>
          <w:sz w:val="10"/>
          <w:szCs w:val="10"/>
        </w:rPr>
        <w:t xml:space="preserve">The human mind has evolved a specific physical structure and </w:t>
      </w:r>
      <w:proofErr w:type="gramStart"/>
      <w:r w:rsidRPr="00685D92">
        <w:rPr>
          <w:rFonts w:ascii="Garamond" w:hAnsi="Garamond" w:cs="Times New Roman"/>
          <w:sz w:val="10"/>
          <w:szCs w:val="10"/>
        </w:rPr>
        <w:t>bio-chemistry</w:t>
      </w:r>
      <w:proofErr w:type="gramEnd"/>
      <w:r w:rsidRPr="00685D92">
        <w:rPr>
          <w:rFonts w:ascii="Garamond" w:hAnsi="Garamond" w:cs="Times New Roman"/>
          <w:sz w:val="10"/>
          <w:szCs w:val="10"/>
        </w:rPr>
        <w:t xml:space="preserve"> that shapes thought processes. The human cognitive system determines our reasoning and therefore our knowledge. Language, logic, mathematics, abstract thought, cultural beliefs, history and memories create a specific human frame of reference, which may restrict what we can know or understand. There may be other forms of life and intelligence. The ocean has revealed creatures that live from </w:t>
      </w:r>
      <w:proofErr w:type="gramStart"/>
      <w:r w:rsidRPr="00685D92">
        <w:rPr>
          <w:rFonts w:ascii="Garamond" w:hAnsi="Garamond" w:cs="Times New Roman"/>
          <w:sz w:val="10"/>
          <w:szCs w:val="10"/>
        </w:rPr>
        <w:t>chemo-synthesis</w:t>
      </w:r>
      <w:proofErr w:type="gramEnd"/>
      <w:r w:rsidRPr="00685D92">
        <w:rPr>
          <w:rFonts w:ascii="Garamond" w:hAnsi="Garamond" w:cs="Times New Roman"/>
          <w:sz w:val="10"/>
          <w:szCs w:val="10"/>
        </w:rPr>
        <w:t xml:space="preserve"> in ecosystems around deep-sea hydrothermal vents, without access to sunlight. Life forms based on materials other than carbon may also be feasible. An entirely radical set of cognitive frameworks and alternative knowledge cannot be discounted. Like a train that can only run on tracks that determine direction and destination, human knowledge may ultimately be constrained by what evolution has made us.</w:t>
      </w:r>
      <w:r w:rsidRPr="006B33FB">
        <w:rPr>
          <w:rFonts w:ascii="Garamond" w:hAnsi="Garamond" w:cs="Times New Roman"/>
          <w:sz w:val="24"/>
        </w:rPr>
        <w:t xml:space="preserve"> </w:t>
      </w:r>
      <w:r w:rsidRPr="008629CF">
        <w:rPr>
          <w:rFonts w:ascii="Garamond" w:hAnsi="Garamond" w:cs="Times New Roman"/>
          <w:sz w:val="10"/>
          <w:szCs w:val="10"/>
        </w:rPr>
        <w:t>Knowledge was originally driven by the need to master the natural environment to meet basic biological needs—survival and genetic propagation. It was also needed to deal with the unknown and forces beyond human control.</w:t>
      </w:r>
      <w:r w:rsidRPr="00685D92">
        <w:rPr>
          <w:rFonts w:ascii="Garamond" w:hAnsi="Garamond" w:cs="Times New Roman"/>
          <w:sz w:val="10"/>
          <w:szCs w:val="10"/>
        </w:rPr>
        <w:t xml:space="preserve"> Superstition, religion, science and other belief systems evolved to meets these human needs. In the eighteenth century, </w:t>
      </w:r>
      <w:proofErr w:type="gramStart"/>
      <w:r w:rsidRPr="00685D92">
        <w:rPr>
          <w:rFonts w:ascii="Garamond" w:hAnsi="Garamond" w:cs="Times New Roman"/>
          <w:sz w:val="10"/>
          <w:szCs w:val="10"/>
        </w:rPr>
        <w:t>medieval systems of aristocratic and religious authority were supplanted by a new model of scientific method, rational discourse, personal liberty and individual responsibility</w:t>
      </w:r>
      <w:proofErr w:type="gramEnd"/>
      <w:r w:rsidRPr="00685D92">
        <w:rPr>
          <w:rFonts w:ascii="Garamond" w:hAnsi="Garamond" w:cs="Times New Roman"/>
          <w:sz w:val="10"/>
          <w:szCs w:val="10"/>
        </w:rPr>
        <w:t>. But this did not change the basic underlying drivers.</w:t>
      </w:r>
      <w:r w:rsidRPr="006B33FB">
        <w:rPr>
          <w:rFonts w:ascii="Garamond" w:hAnsi="Garamond" w:cs="Times New Roman"/>
          <w:sz w:val="24"/>
        </w:rPr>
        <w:t xml:space="preserve"> </w:t>
      </w:r>
      <w:r w:rsidRPr="00527381">
        <w:rPr>
          <w:rFonts w:ascii="Garamond" w:hAnsi="Garamond" w:cs="Times New Roman"/>
          <w:b/>
          <w:sz w:val="24"/>
          <w:highlight w:val="cyan"/>
          <w:u w:val="single"/>
        </w:rPr>
        <w:t>Knowledge is</w:t>
      </w:r>
      <w:r w:rsidRPr="006B33FB">
        <w:rPr>
          <w:rFonts w:ascii="Garamond" w:hAnsi="Garamond" w:cs="Times New Roman"/>
          <w:sz w:val="24"/>
        </w:rPr>
        <w:t xml:space="preserve"> </w:t>
      </w:r>
      <w:r w:rsidRPr="00685D92">
        <w:rPr>
          <w:rFonts w:ascii="Garamond" w:hAnsi="Garamond" w:cs="Times New Roman"/>
          <w:sz w:val="10"/>
          <w:szCs w:val="10"/>
        </w:rPr>
        <w:t>also</w:t>
      </w:r>
      <w:r w:rsidRPr="006B33FB">
        <w:rPr>
          <w:rFonts w:ascii="Garamond" w:hAnsi="Garamond" w:cs="Times New Roman"/>
          <w:sz w:val="24"/>
        </w:rPr>
        <w:t xml:space="preserve"> </w:t>
      </w:r>
      <w:r w:rsidRPr="00527381">
        <w:rPr>
          <w:rFonts w:ascii="Garamond" w:hAnsi="Garamond" w:cs="Times New Roman"/>
          <w:b/>
          <w:sz w:val="24"/>
          <w:highlight w:val="cyan"/>
          <w:u w:val="single"/>
        </w:rPr>
        <w:t xml:space="preserve">influenced by human </w:t>
      </w:r>
      <w:r w:rsidRPr="00685D92">
        <w:rPr>
          <w:rFonts w:ascii="Garamond" w:hAnsi="Garamond" w:cs="Times New Roman"/>
          <w:sz w:val="10"/>
          <w:szCs w:val="10"/>
        </w:rPr>
        <w:t>factors—fear and</w:t>
      </w:r>
      <w:r w:rsidRPr="006B33FB">
        <w:rPr>
          <w:rFonts w:ascii="Garamond" w:hAnsi="Garamond" w:cs="Times New Roman"/>
          <w:sz w:val="24"/>
        </w:rPr>
        <w:t xml:space="preserve"> </w:t>
      </w:r>
      <w:r w:rsidRPr="00527381">
        <w:rPr>
          <w:rFonts w:ascii="Garamond" w:hAnsi="Garamond" w:cs="Times New Roman"/>
          <w:b/>
          <w:sz w:val="24"/>
          <w:highlight w:val="cyan"/>
          <w:u w:val="single"/>
        </w:rPr>
        <w:t>greed, ambition,</w:t>
      </w:r>
      <w:r w:rsidRPr="006B33FB">
        <w:rPr>
          <w:rFonts w:ascii="Garamond" w:hAnsi="Garamond" w:cs="Times New Roman"/>
          <w:sz w:val="24"/>
        </w:rPr>
        <w:t xml:space="preserve"> </w:t>
      </w:r>
      <w:r w:rsidRPr="00685D92">
        <w:rPr>
          <w:rFonts w:ascii="Garamond" w:hAnsi="Garamond" w:cs="Times New Roman"/>
          <w:sz w:val="10"/>
          <w:szCs w:val="10"/>
        </w:rPr>
        <w:t>submission and tribal collusion, altruism and</w:t>
      </w:r>
      <w:r w:rsidRPr="006B33FB">
        <w:rPr>
          <w:rFonts w:ascii="Garamond" w:hAnsi="Garamond" w:cs="Times New Roman"/>
          <w:sz w:val="24"/>
        </w:rPr>
        <w:t xml:space="preserve"> </w:t>
      </w:r>
      <w:r w:rsidRPr="00527381">
        <w:rPr>
          <w:rFonts w:ascii="Garamond" w:hAnsi="Garamond" w:cs="Times New Roman"/>
          <w:b/>
          <w:sz w:val="24"/>
          <w:highlight w:val="cyan"/>
          <w:u w:val="single"/>
        </w:rPr>
        <w:t>jealousy, as well as complex power relationships</w:t>
      </w:r>
      <w:r w:rsidRPr="006B33FB">
        <w:rPr>
          <w:rFonts w:ascii="Garamond" w:hAnsi="Garamond" w:cs="Times New Roman"/>
          <w:sz w:val="24"/>
        </w:rPr>
        <w:t xml:space="preserve"> </w:t>
      </w:r>
      <w:r w:rsidRPr="00685D92">
        <w:rPr>
          <w:rFonts w:ascii="Garamond" w:hAnsi="Garamond" w:cs="Times New Roman"/>
          <w:sz w:val="10"/>
          <w:szCs w:val="10"/>
        </w:rPr>
        <w:t xml:space="preserve">and inter-personal group dynamics. </w:t>
      </w:r>
      <w:proofErr w:type="spellStart"/>
      <w:r w:rsidRPr="00685D92">
        <w:rPr>
          <w:rFonts w:ascii="Garamond" w:hAnsi="Garamond" w:cs="Times New Roman"/>
          <w:sz w:val="10"/>
          <w:szCs w:val="10"/>
        </w:rPr>
        <w:t>Behavioural</w:t>
      </w:r>
      <w:proofErr w:type="spellEnd"/>
      <w:r w:rsidRPr="00685D92">
        <w:rPr>
          <w:rFonts w:ascii="Garamond" w:hAnsi="Garamond" w:cs="Times New Roman"/>
          <w:sz w:val="10"/>
          <w:szCs w:val="10"/>
        </w:rPr>
        <w:t xml:space="preserve"> science illustrates the inherent biases in human thought. Announcing a boycott of certain "luxury" scientific journals, 2013 Nobel laureate Dr. Randy </w:t>
      </w:r>
      <w:proofErr w:type="spellStart"/>
      <w:r w:rsidRPr="00685D92">
        <w:rPr>
          <w:rFonts w:ascii="Garamond" w:hAnsi="Garamond" w:cs="Times New Roman"/>
          <w:sz w:val="10"/>
          <w:szCs w:val="10"/>
        </w:rPr>
        <w:t>Schekman</w:t>
      </w:r>
      <w:proofErr w:type="spellEnd"/>
      <w:r w:rsidRPr="00685D92">
        <w:rPr>
          <w:rFonts w:ascii="Garamond" w:hAnsi="Garamond" w:cs="Times New Roman"/>
          <w:sz w:val="10"/>
          <w:szCs w:val="10"/>
        </w:rPr>
        <w:t xml:space="preserve"> argued that to preserve </w:t>
      </w:r>
      <w:proofErr w:type="gramStart"/>
      <w:r w:rsidRPr="00685D92">
        <w:rPr>
          <w:rFonts w:ascii="Garamond" w:hAnsi="Garamond" w:cs="Times New Roman"/>
          <w:sz w:val="10"/>
          <w:szCs w:val="10"/>
        </w:rPr>
        <w:t>their</w:t>
      </w:r>
      <w:proofErr w:type="gramEnd"/>
      <w:r w:rsidRPr="00685D92">
        <w:rPr>
          <w:rFonts w:ascii="Garamond" w:hAnsi="Garamond" w:cs="Times New Roman"/>
          <w:sz w:val="10"/>
          <w:szCs w:val="10"/>
        </w:rPr>
        <w:t xml:space="preserve"> pre-eminence they acted like "fashion designers who create limited-edition handbags or suits…knowing scarcity stokes demand". He argued that science is being distorted by perverse incentives whereby scientists who publish in important journals with a high "impact factor" can expect promotion, pay rises and professional accolades. Understanding operates within these biological and attitudinal constraints. As Friedrich Nietzsche wrote: "every philosophy hides a philosophy; every opinion is also a hiding place, every word is a mask". Understanding of fundamental issues remains limited. The cosmological nature and origins of the universe are contested.</w:t>
      </w:r>
      <w:r w:rsidRPr="006B33FB">
        <w:rPr>
          <w:rFonts w:ascii="Garamond" w:hAnsi="Garamond" w:cs="Times New Roman"/>
          <w:sz w:val="24"/>
        </w:rPr>
        <w:t xml:space="preserve"> </w:t>
      </w:r>
      <w:r w:rsidRPr="000F170F">
        <w:rPr>
          <w:rFonts w:ascii="Garamond" w:hAnsi="Garamond" w:cs="Times New Roman"/>
          <w:b/>
          <w:sz w:val="24"/>
          <w:highlight w:val="cyan"/>
          <w:u w:val="single"/>
        </w:rPr>
        <w:t>The physical source</w:t>
      </w:r>
      <w:r w:rsidRPr="006B33FB">
        <w:rPr>
          <w:rFonts w:ascii="Garamond" w:hAnsi="Garamond" w:cs="Times New Roman"/>
          <w:sz w:val="24"/>
        </w:rPr>
        <w:t xml:space="preserve"> </w:t>
      </w:r>
      <w:r w:rsidRPr="00685D92">
        <w:rPr>
          <w:rFonts w:ascii="Garamond" w:hAnsi="Garamond" w:cs="Times New Roman"/>
          <w:sz w:val="10"/>
          <w:szCs w:val="10"/>
        </w:rPr>
        <w:t>and nature</w:t>
      </w:r>
      <w:r w:rsidRPr="006B33FB">
        <w:rPr>
          <w:rFonts w:ascii="Garamond" w:hAnsi="Garamond" w:cs="Times New Roman"/>
          <w:sz w:val="24"/>
        </w:rPr>
        <w:t xml:space="preserve"> </w:t>
      </w:r>
      <w:r w:rsidRPr="000F170F">
        <w:rPr>
          <w:rFonts w:ascii="Garamond" w:hAnsi="Garamond" w:cs="Times New Roman"/>
          <w:b/>
          <w:sz w:val="24"/>
          <w:highlight w:val="cyan"/>
          <w:u w:val="single"/>
        </w:rPr>
        <w:t>of matter</w:t>
      </w:r>
      <w:r w:rsidRPr="000F170F">
        <w:rPr>
          <w:rFonts w:ascii="Garamond" w:hAnsi="Garamond" w:cs="Times New Roman"/>
          <w:sz w:val="24"/>
          <w:highlight w:val="cyan"/>
        </w:rPr>
        <w:t xml:space="preserve"> </w:t>
      </w:r>
      <w:r w:rsidRPr="00685D92">
        <w:rPr>
          <w:rFonts w:ascii="Garamond" w:hAnsi="Garamond" w:cs="Times New Roman"/>
          <w:sz w:val="10"/>
          <w:szCs w:val="10"/>
        </w:rPr>
        <w:t>and</w:t>
      </w:r>
      <w:r w:rsidRPr="006B33FB">
        <w:rPr>
          <w:rFonts w:ascii="Garamond" w:hAnsi="Garamond" w:cs="Times New Roman"/>
          <w:sz w:val="24"/>
        </w:rPr>
        <w:t xml:space="preserve"> </w:t>
      </w:r>
      <w:r w:rsidRPr="00685D92">
        <w:rPr>
          <w:rFonts w:ascii="Garamond" w:hAnsi="Garamond" w:cs="Times New Roman"/>
          <w:sz w:val="10"/>
          <w:szCs w:val="10"/>
        </w:rPr>
        <w:t>energy</w:t>
      </w:r>
      <w:r w:rsidRPr="006B33FB">
        <w:rPr>
          <w:rFonts w:ascii="Garamond" w:hAnsi="Garamond" w:cs="Times New Roman"/>
          <w:sz w:val="24"/>
        </w:rPr>
        <w:t xml:space="preserve"> </w:t>
      </w:r>
      <w:r w:rsidRPr="000F170F">
        <w:rPr>
          <w:rFonts w:ascii="Garamond" w:hAnsi="Garamond" w:cs="Times New Roman"/>
          <w:b/>
          <w:sz w:val="24"/>
          <w:highlight w:val="cyan"/>
          <w:u w:val="single"/>
        </w:rPr>
        <w:t>are debated. The</w:t>
      </w:r>
      <w:r w:rsidRPr="006B33FB">
        <w:rPr>
          <w:rFonts w:ascii="Garamond" w:hAnsi="Garamond" w:cs="Times New Roman"/>
          <w:sz w:val="24"/>
        </w:rPr>
        <w:t xml:space="preserve"> </w:t>
      </w:r>
      <w:r w:rsidRPr="00685D92">
        <w:rPr>
          <w:rFonts w:ascii="Garamond" w:hAnsi="Garamond" w:cs="Times New Roman"/>
          <w:sz w:val="10"/>
          <w:szCs w:val="10"/>
        </w:rPr>
        <w:t>origins and</w:t>
      </w:r>
      <w:r w:rsidRPr="006B33FB">
        <w:rPr>
          <w:rFonts w:ascii="Garamond" w:hAnsi="Garamond" w:cs="Times New Roman"/>
          <w:sz w:val="24"/>
        </w:rPr>
        <w:t xml:space="preserve"> </w:t>
      </w:r>
      <w:r w:rsidRPr="000F170F">
        <w:rPr>
          <w:rFonts w:ascii="Garamond" w:hAnsi="Garamond" w:cs="Times New Roman"/>
          <w:b/>
          <w:sz w:val="24"/>
          <w:highlight w:val="cyan"/>
          <w:u w:val="single"/>
        </w:rPr>
        <w:t>evolution of biological life remain unresolved</w:t>
      </w:r>
      <w:r w:rsidRPr="00685D92">
        <w:rPr>
          <w:rFonts w:ascii="Garamond" w:hAnsi="Garamond" w:cs="Times New Roman"/>
          <w:sz w:val="10"/>
          <w:szCs w:val="10"/>
        </w:rPr>
        <w:t xml:space="preserve">. Resistance to new ideas frequently restricts the development of knowledge. The history of science is a succession of controversies—a non geo-centric universe, continental drift, </w:t>
      </w:r>
      <w:proofErr w:type="gramStart"/>
      <w:r w:rsidRPr="00685D92">
        <w:rPr>
          <w:rFonts w:ascii="Garamond" w:hAnsi="Garamond" w:cs="Times New Roman"/>
          <w:sz w:val="10"/>
          <w:szCs w:val="10"/>
        </w:rPr>
        <w:t>theory</w:t>
      </w:r>
      <w:proofErr w:type="gramEnd"/>
      <w:r w:rsidRPr="00685D92">
        <w:rPr>
          <w:rFonts w:ascii="Garamond" w:hAnsi="Garamond" w:cs="Times New Roman"/>
          <w:sz w:val="10"/>
          <w:szCs w:val="10"/>
        </w:rPr>
        <w:t xml:space="preserve"> of evolution, quantum mechanics and climate change. Science, paradoxically, seems to also have inbuilt limits. Like an inexhaustible Russian doll, quantum physics is an endless succession of seemingly infinitely divisible particles. Werner Heisenberg's uncertainty principle posits that human knowledge about the world is always incomplete, uncertain and highly contingent. Kurt Gödel's incompleteness theorems of mathematical logic establish inherent limitations of all but the most trivial axiomatic systems of arithmetic. Experimental methodology and testing is flawed. Model predictions are often unsatisfactory. As </w:t>
      </w:r>
      <w:proofErr w:type="spellStart"/>
      <w:r w:rsidRPr="00685D92">
        <w:rPr>
          <w:rFonts w:ascii="Garamond" w:hAnsi="Garamond" w:cs="Times New Roman"/>
          <w:sz w:val="10"/>
          <w:szCs w:val="10"/>
        </w:rPr>
        <w:t>Nassim</w:t>
      </w:r>
      <w:proofErr w:type="spellEnd"/>
      <w:r w:rsidRPr="00685D92">
        <w:rPr>
          <w:rFonts w:ascii="Garamond" w:hAnsi="Garamond" w:cs="Times New Roman"/>
          <w:sz w:val="10"/>
          <w:szCs w:val="10"/>
        </w:rPr>
        <w:t xml:space="preserve"> Nicholas </w:t>
      </w:r>
      <w:proofErr w:type="spellStart"/>
      <w:r w:rsidRPr="00685D92">
        <w:rPr>
          <w:rFonts w:ascii="Garamond" w:hAnsi="Garamond" w:cs="Times New Roman"/>
          <w:sz w:val="10"/>
          <w:szCs w:val="10"/>
        </w:rPr>
        <w:t>Taleb</w:t>
      </w:r>
      <w:proofErr w:type="spellEnd"/>
      <w:r w:rsidRPr="00685D92">
        <w:rPr>
          <w:rFonts w:ascii="Garamond" w:hAnsi="Garamond" w:cs="Times New Roman"/>
          <w:sz w:val="10"/>
          <w:szCs w:val="10"/>
        </w:rPr>
        <w:t xml:space="preserve"> observed: "You can disguise charlatanism under the weight of equations … there is no such thing as a controlled experiment."</w:t>
      </w:r>
      <w:r w:rsidRPr="006B33FB">
        <w:rPr>
          <w:rFonts w:ascii="Garamond" w:hAnsi="Garamond" w:cs="Times New Roman"/>
          <w:sz w:val="24"/>
        </w:rPr>
        <w:t xml:space="preserve"> </w:t>
      </w:r>
      <w:r w:rsidRPr="000F170F">
        <w:rPr>
          <w:rFonts w:ascii="Garamond" w:hAnsi="Garamond" w:cs="Times New Roman"/>
          <w:b/>
          <w:sz w:val="24"/>
          <w:highlight w:val="cyan"/>
          <w:u w:val="single"/>
        </w:rPr>
        <w:t>Challenging anthropocentrism does not mean abandoning</w:t>
      </w:r>
      <w:r w:rsidRPr="000F170F">
        <w:rPr>
          <w:rFonts w:ascii="Garamond" w:hAnsi="Garamond" w:cs="Times New Roman"/>
          <w:sz w:val="24"/>
          <w:highlight w:val="cyan"/>
        </w:rPr>
        <w:t xml:space="preserve"> </w:t>
      </w:r>
      <w:r w:rsidRPr="00685D92">
        <w:rPr>
          <w:rFonts w:ascii="Garamond" w:hAnsi="Garamond" w:cs="Times New Roman"/>
          <w:sz w:val="10"/>
          <w:szCs w:val="10"/>
        </w:rPr>
        <w:t>science or</w:t>
      </w:r>
      <w:r w:rsidRPr="006B33FB">
        <w:rPr>
          <w:rFonts w:ascii="Garamond" w:hAnsi="Garamond" w:cs="Times New Roman"/>
          <w:sz w:val="24"/>
        </w:rPr>
        <w:t xml:space="preserve"> </w:t>
      </w:r>
      <w:r w:rsidRPr="000F170F">
        <w:rPr>
          <w:rFonts w:ascii="Garamond" w:hAnsi="Garamond" w:cs="Times New Roman"/>
          <w:b/>
          <w:sz w:val="24"/>
          <w:highlight w:val="cyan"/>
          <w:u w:val="single"/>
        </w:rPr>
        <w:t>rational thought. It</w:t>
      </w:r>
      <w:r w:rsidRPr="000F170F">
        <w:rPr>
          <w:rFonts w:ascii="Garamond" w:hAnsi="Garamond" w:cs="Times New Roman"/>
          <w:sz w:val="24"/>
          <w:highlight w:val="cyan"/>
        </w:rPr>
        <w:t xml:space="preserve"> </w:t>
      </w:r>
      <w:r w:rsidRPr="00685D92">
        <w:rPr>
          <w:rFonts w:ascii="Garamond" w:hAnsi="Garamond" w:cs="Times New Roman"/>
          <w:sz w:val="10"/>
          <w:szCs w:val="10"/>
        </w:rPr>
        <w:t>does not mean reversion to primitive religious dogma, messianic phantasms or obscure mysticism. Transcending anthropocentricity</w:t>
      </w:r>
      <w:r w:rsidRPr="006B33FB">
        <w:rPr>
          <w:rFonts w:ascii="Garamond" w:hAnsi="Garamond" w:cs="Times New Roman"/>
          <w:sz w:val="24"/>
        </w:rPr>
        <w:t xml:space="preserve"> </w:t>
      </w:r>
      <w:r w:rsidRPr="000F170F">
        <w:rPr>
          <w:rFonts w:ascii="Garamond" w:hAnsi="Garamond" w:cs="Times New Roman"/>
          <w:b/>
          <w:sz w:val="24"/>
          <w:highlight w:val="cyan"/>
          <w:u w:val="single"/>
        </w:rPr>
        <w:t>may allow new frames of reference expanding the boundary of</w:t>
      </w:r>
      <w:r w:rsidRPr="006B33FB">
        <w:rPr>
          <w:rFonts w:ascii="Garamond" w:hAnsi="Garamond" w:cs="Times New Roman"/>
          <w:sz w:val="24"/>
        </w:rPr>
        <w:t xml:space="preserve"> </w:t>
      </w:r>
      <w:r w:rsidRPr="00685D92">
        <w:rPr>
          <w:rFonts w:ascii="Garamond" w:hAnsi="Garamond" w:cs="Times New Roman"/>
          <w:sz w:val="10"/>
          <w:szCs w:val="10"/>
        </w:rPr>
        <w:t>human</w:t>
      </w:r>
      <w:r w:rsidRPr="006B33FB">
        <w:rPr>
          <w:rFonts w:ascii="Garamond" w:hAnsi="Garamond" w:cs="Times New Roman"/>
          <w:sz w:val="24"/>
        </w:rPr>
        <w:t xml:space="preserve"> </w:t>
      </w:r>
      <w:r w:rsidRPr="000F170F">
        <w:rPr>
          <w:rFonts w:ascii="Garamond" w:hAnsi="Garamond" w:cs="Times New Roman"/>
          <w:b/>
          <w:sz w:val="24"/>
          <w:highlight w:val="cyan"/>
          <w:u w:val="single"/>
        </w:rPr>
        <w:t>knowledge. It may allow</w:t>
      </w:r>
      <w:r w:rsidRPr="000F170F">
        <w:rPr>
          <w:rFonts w:ascii="Garamond" w:hAnsi="Garamond" w:cs="Times New Roman"/>
          <w:sz w:val="24"/>
          <w:highlight w:val="cyan"/>
        </w:rPr>
        <w:t xml:space="preserve"> </w:t>
      </w:r>
      <w:r w:rsidRPr="000F170F">
        <w:rPr>
          <w:rFonts w:ascii="Garamond" w:hAnsi="Garamond" w:cs="Times New Roman"/>
          <w:b/>
          <w:sz w:val="24"/>
          <w:highlight w:val="cyan"/>
          <w:u w:val="single"/>
        </w:rPr>
        <w:t>human beings to</w:t>
      </w:r>
      <w:r w:rsidRPr="000F170F">
        <w:rPr>
          <w:rFonts w:ascii="Garamond" w:hAnsi="Garamond" w:cs="Times New Roman"/>
          <w:sz w:val="24"/>
          <w:highlight w:val="cyan"/>
        </w:rPr>
        <w:t xml:space="preserve"> </w:t>
      </w:r>
      <w:r w:rsidRPr="00685D92">
        <w:rPr>
          <w:rFonts w:ascii="Garamond" w:hAnsi="Garamond" w:cs="Times New Roman"/>
          <w:sz w:val="10"/>
          <w:szCs w:val="10"/>
        </w:rPr>
        <w:t>think more clearly,</w:t>
      </w:r>
      <w:r w:rsidRPr="006B33FB">
        <w:rPr>
          <w:rFonts w:ascii="Garamond" w:hAnsi="Garamond" w:cs="Times New Roman"/>
          <w:sz w:val="24"/>
        </w:rPr>
        <w:t xml:space="preserve"> </w:t>
      </w:r>
      <w:r w:rsidRPr="000F170F">
        <w:rPr>
          <w:rFonts w:ascii="Garamond" w:hAnsi="Garamond" w:cs="Times New Roman"/>
          <w:b/>
          <w:sz w:val="24"/>
          <w:highlight w:val="cyan"/>
          <w:u w:val="single"/>
        </w:rPr>
        <w:t>consider different perspectives</w:t>
      </w:r>
      <w:r w:rsidRPr="000F170F">
        <w:rPr>
          <w:rFonts w:ascii="Garamond" w:hAnsi="Garamond" w:cs="Times New Roman"/>
          <w:sz w:val="24"/>
          <w:highlight w:val="cyan"/>
        </w:rPr>
        <w:t xml:space="preserve"> </w:t>
      </w:r>
      <w:r w:rsidRPr="00685D92">
        <w:rPr>
          <w:rFonts w:ascii="Garamond" w:hAnsi="Garamond" w:cs="Times New Roman"/>
          <w:sz w:val="10"/>
          <w:szCs w:val="10"/>
        </w:rPr>
        <w:t>and encourage possibilities outside the normal range of experience and thought.</w:t>
      </w:r>
      <w:r w:rsidRPr="006B33FB">
        <w:rPr>
          <w:rFonts w:ascii="Garamond" w:hAnsi="Garamond" w:cs="Times New Roman"/>
          <w:sz w:val="24"/>
        </w:rPr>
        <w:t xml:space="preserve"> </w:t>
      </w:r>
      <w:r w:rsidRPr="000F170F">
        <w:rPr>
          <w:rFonts w:ascii="Garamond" w:hAnsi="Garamond" w:cs="Times New Roman"/>
          <w:b/>
          <w:sz w:val="24"/>
          <w:highlight w:val="cyan"/>
          <w:u w:val="single"/>
        </w:rPr>
        <w:t>It may also allow a greater understanding of our</w:t>
      </w:r>
      <w:r w:rsidRPr="006B33FB">
        <w:rPr>
          <w:rFonts w:ascii="Garamond" w:hAnsi="Garamond" w:cs="Times New Roman"/>
          <w:sz w:val="24"/>
        </w:rPr>
        <w:t xml:space="preserve"> </w:t>
      </w:r>
      <w:r w:rsidRPr="00685D92">
        <w:rPr>
          <w:rFonts w:ascii="Garamond" w:hAnsi="Garamond" w:cs="Times New Roman"/>
          <w:sz w:val="10"/>
          <w:szCs w:val="10"/>
        </w:rPr>
        <w:t>existential</w:t>
      </w:r>
      <w:r w:rsidRPr="006B33FB">
        <w:rPr>
          <w:rFonts w:ascii="Garamond" w:hAnsi="Garamond" w:cs="Times New Roman"/>
          <w:sz w:val="24"/>
        </w:rPr>
        <w:t xml:space="preserve"> </w:t>
      </w:r>
      <w:r w:rsidRPr="000F170F">
        <w:rPr>
          <w:rFonts w:ascii="Garamond" w:hAnsi="Garamond" w:cs="Times New Roman"/>
          <w:b/>
          <w:sz w:val="24"/>
          <w:highlight w:val="cyan"/>
          <w:u w:val="single"/>
        </w:rPr>
        <w:t>place within nature</w:t>
      </w:r>
      <w:r w:rsidRPr="000F170F">
        <w:rPr>
          <w:rFonts w:ascii="Garamond" w:hAnsi="Garamond" w:cs="Times New Roman"/>
          <w:sz w:val="24"/>
          <w:highlight w:val="cyan"/>
        </w:rPr>
        <w:t xml:space="preserve"> </w:t>
      </w:r>
      <w:r w:rsidRPr="00685D92">
        <w:rPr>
          <w:rFonts w:ascii="Garamond" w:hAnsi="Garamond" w:cs="Times New Roman"/>
          <w:sz w:val="10"/>
          <w:szCs w:val="10"/>
        </w:rPr>
        <w:t>and in the order of things. As William Shakespeare's Hamlet cautioned a friend: "There are more things in heaven and earth, Horatio, than are dreamt of in your philosophy". But fundamental biology may not allow the required change of reference framework. While periodically humbled by the universe,</w:t>
      </w:r>
      <w:r w:rsidRPr="006B33FB">
        <w:rPr>
          <w:rFonts w:ascii="Garamond" w:hAnsi="Garamond" w:cs="Times New Roman"/>
          <w:sz w:val="24"/>
        </w:rPr>
        <w:t xml:space="preserve"> </w:t>
      </w:r>
      <w:r w:rsidRPr="00685D92">
        <w:rPr>
          <w:rFonts w:ascii="Garamond" w:hAnsi="Garamond" w:cs="Times New Roman"/>
          <w:b/>
          <w:sz w:val="24"/>
          <w:highlight w:val="cyan"/>
          <w:u w:val="single"/>
        </w:rPr>
        <w:t xml:space="preserve">human beings remain </w:t>
      </w:r>
      <w:proofErr w:type="spellStart"/>
      <w:r w:rsidRPr="00685D92">
        <w:rPr>
          <w:rFonts w:ascii="Garamond" w:hAnsi="Garamond" w:cs="Times New Roman"/>
          <w:b/>
          <w:sz w:val="24"/>
          <w:highlight w:val="cyan"/>
          <w:u w:val="single"/>
        </w:rPr>
        <w:t>enamoured</w:t>
      </w:r>
      <w:proofErr w:type="spellEnd"/>
      <w:r w:rsidRPr="00685D92">
        <w:rPr>
          <w:rFonts w:ascii="Garamond" w:hAnsi="Garamond" w:cs="Times New Roman"/>
          <w:sz w:val="10"/>
          <w:szCs w:val="10"/>
        </w:rPr>
        <w:t>, for the most part,</w:t>
      </w:r>
      <w:r w:rsidRPr="006B33FB">
        <w:rPr>
          <w:rFonts w:ascii="Garamond" w:hAnsi="Garamond" w:cs="Times New Roman"/>
          <w:sz w:val="24"/>
        </w:rPr>
        <w:t xml:space="preserve"> </w:t>
      </w:r>
      <w:r w:rsidRPr="00685D92">
        <w:rPr>
          <w:rFonts w:ascii="Garamond" w:hAnsi="Garamond" w:cs="Times New Roman"/>
          <w:b/>
          <w:sz w:val="24"/>
          <w:highlight w:val="cyan"/>
          <w:u w:val="single"/>
        </w:rPr>
        <w:t>with</w:t>
      </w:r>
      <w:r w:rsidRPr="00685D92">
        <w:rPr>
          <w:rFonts w:ascii="Garamond" w:hAnsi="Garamond" w:cs="Times New Roman"/>
          <w:sz w:val="24"/>
          <w:highlight w:val="cyan"/>
        </w:rPr>
        <w:t xml:space="preserve"> </w:t>
      </w:r>
      <w:r w:rsidRPr="00685D92">
        <w:rPr>
          <w:rFonts w:ascii="Garamond" w:hAnsi="Garamond" w:cs="Times New Roman"/>
          <w:sz w:val="10"/>
          <w:szCs w:val="10"/>
        </w:rPr>
        <w:t xml:space="preserve">the proposition that they are the </w:t>
      </w:r>
      <w:proofErr w:type="gramStart"/>
      <w:r w:rsidRPr="00685D92">
        <w:rPr>
          <w:rFonts w:ascii="Garamond" w:hAnsi="Garamond" w:cs="Times New Roman"/>
          <w:sz w:val="10"/>
          <w:szCs w:val="10"/>
        </w:rPr>
        <w:t>apogee</w:t>
      </w:r>
      <w:proofErr w:type="gramEnd"/>
      <w:r w:rsidRPr="00685D92">
        <w:rPr>
          <w:rFonts w:ascii="Garamond" w:hAnsi="Garamond" w:cs="Times New Roman"/>
          <w:sz w:val="10"/>
          <w:szCs w:val="10"/>
        </w:rPr>
        <w:t xml:space="preserve"> of</w:t>
      </w:r>
      <w:r w:rsidRPr="006B33FB">
        <w:rPr>
          <w:rFonts w:ascii="Garamond" w:hAnsi="Garamond" w:cs="Times New Roman"/>
          <w:sz w:val="24"/>
        </w:rPr>
        <w:t xml:space="preserve"> </w:t>
      </w:r>
      <w:r w:rsidRPr="00685D92">
        <w:rPr>
          <w:rFonts w:ascii="Garamond" w:hAnsi="Garamond" w:cs="Times New Roman"/>
          <w:b/>
          <w:sz w:val="24"/>
          <w:highlight w:val="cyan"/>
          <w:u w:val="single"/>
        </w:rPr>
        <w:t>development</w:t>
      </w:r>
      <w:r w:rsidRPr="006B33FB">
        <w:rPr>
          <w:rFonts w:ascii="Garamond" w:hAnsi="Garamond" w:cs="Times New Roman"/>
          <w:sz w:val="24"/>
        </w:rPr>
        <w:t xml:space="preserve">. </w:t>
      </w:r>
      <w:r w:rsidRPr="00685D92">
        <w:rPr>
          <w:rFonts w:ascii="Garamond" w:hAnsi="Garamond" w:cs="Times New Roman"/>
          <w:b/>
          <w:sz w:val="24"/>
          <w:highlight w:val="cyan"/>
          <w:u w:val="single"/>
        </w:rPr>
        <w:t>But</w:t>
      </w:r>
      <w:r w:rsidRPr="00685D92">
        <w:rPr>
          <w:rFonts w:ascii="Garamond" w:hAnsi="Garamond" w:cs="Times New Roman"/>
          <w:sz w:val="24"/>
          <w:highlight w:val="cyan"/>
        </w:rPr>
        <w:t xml:space="preserve"> </w:t>
      </w:r>
      <w:r w:rsidRPr="00685D92">
        <w:rPr>
          <w:rFonts w:ascii="Garamond" w:hAnsi="Garamond" w:cs="Times New Roman"/>
          <w:sz w:val="10"/>
          <w:szCs w:val="10"/>
        </w:rPr>
        <w:t>as Mark Twain observed in Letters from Earth: "He took a pride in man; man was his finest invention; man was his pet, after the housefly." Writing in The Hitchhikers' Guide to the Galaxy, the late English author Douglas Adams speculated that the earth was a powerful computer and human beings were its biological components designed by hyper-intelligent pan-dimensional beings to answer the ultimate questions about the universe and life. To date, science has not produced a conclusive refutation of this whimsical proposition. Whether or not we can go beyond</w:t>
      </w:r>
      <w:r w:rsidRPr="006B33FB">
        <w:rPr>
          <w:rFonts w:ascii="Garamond" w:hAnsi="Garamond" w:cs="Times New Roman"/>
          <w:sz w:val="24"/>
        </w:rPr>
        <w:t xml:space="preserve"> </w:t>
      </w:r>
      <w:r w:rsidRPr="00685D92">
        <w:rPr>
          <w:rFonts w:ascii="Garamond" w:hAnsi="Garamond" w:cs="Times New Roman"/>
          <w:b/>
          <w:sz w:val="24"/>
          <w:highlight w:val="cyan"/>
          <w:u w:val="single"/>
        </w:rPr>
        <w:t>anthropocentrism</w:t>
      </w:r>
      <w:r w:rsidRPr="00685D92">
        <w:rPr>
          <w:rFonts w:ascii="Garamond" w:hAnsi="Garamond" w:cs="Times New Roman"/>
          <w:sz w:val="10"/>
          <w:szCs w:val="10"/>
        </w:rPr>
        <w:t>, it</w:t>
      </w:r>
      <w:r w:rsidRPr="006B33FB">
        <w:rPr>
          <w:rFonts w:ascii="Garamond" w:hAnsi="Garamond" w:cs="Times New Roman"/>
          <w:sz w:val="24"/>
        </w:rPr>
        <w:t xml:space="preserve"> </w:t>
      </w:r>
      <w:r w:rsidRPr="00685D92">
        <w:rPr>
          <w:rFonts w:ascii="Garamond" w:hAnsi="Garamond" w:cs="Times New Roman"/>
          <w:b/>
          <w:sz w:val="24"/>
          <w:highlight w:val="cyan"/>
          <w:u w:val="single"/>
        </w:rPr>
        <w:t>is a reminder of our limits</w:t>
      </w:r>
      <w:r w:rsidRPr="006B33FB">
        <w:rPr>
          <w:rFonts w:ascii="Garamond" w:hAnsi="Garamond" w:cs="Times New Roman"/>
          <w:sz w:val="24"/>
        </w:rPr>
        <w:t xml:space="preserve">. </w:t>
      </w:r>
      <w:r w:rsidRPr="00685D92">
        <w:rPr>
          <w:rFonts w:ascii="Garamond" w:hAnsi="Garamond" w:cs="Times New Roman"/>
          <w:sz w:val="10"/>
          <w:szCs w:val="10"/>
        </w:rPr>
        <w:t>As Martin Rees, Professor of Cosmology and Astrophysics, at Cambridge and Astronomer Royal, noted:  "Most educated people are aware that we are the outcome of nearly 4 billion years of Darwinian selection, but many tend to think that humans are somehow the culmination. Our sun, however, is less than halfway through its lifespan. It will not be humans who watch the sun's demise, 6 billion years from now. Any creatures that then exist will be as different from us as we are from bacteria or amoebae."  </w:t>
      </w:r>
    </w:p>
    <w:p w14:paraId="7D5C7964" w14:textId="77777777" w:rsidR="006B33FB" w:rsidRPr="00680076" w:rsidRDefault="006B33FB" w:rsidP="006B33FB">
      <w:pPr>
        <w:spacing w:line="360" w:lineRule="auto"/>
        <w:jc w:val="both"/>
        <w:rPr>
          <w:rFonts w:ascii="Garamond" w:hAnsi="Garamond" w:cs="Times New Roman"/>
          <w:sz w:val="10"/>
          <w:szCs w:val="10"/>
        </w:rPr>
      </w:pPr>
    </w:p>
    <w:p w14:paraId="5E5CA987" w14:textId="0E3AFFB5" w:rsidR="00907464" w:rsidRDefault="0003746D" w:rsidP="00FE5B97">
      <w:pPr>
        <w:spacing w:line="360" w:lineRule="auto"/>
        <w:jc w:val="both"/>
        <w:rPr>
          <w:rFonts w:ascii="Garamond" w:hAnsi="Garamond" w:cs="Times New Roman"/>
          <w:sz w:val="24"/>
        </w:rPr>
      </w:pPr>
      <w:r>
        <w:rPr>
          <w:rFonts w:ascii="Garamond" w:hAnsi="Garamond" w:cs="Times New Roman"/>
          <w:sz w:val="24"/>
        </w:rPr>
        <w:t xml:space="preserve">[Epistemology comes prior to other normative foundations because all other functions are merely a function of our knowledge.  We need to understand how we know the distinction between right and wrong before we pick the best definition – without a cogent epistemology all-normative thought is corrupted.] </w:t>
      </w:r>
      <w:r w:rsidR="006C43CB">
        <w:rPr>
          <w:rFonts w:ascii="Garamond" w:hAnsi="Garamond" w:cs="Times New Roman"/>
          <w:sz w:val="24"/>
        </w:rPr>
        <w:t xml:space="preserve"> </w:t>
      </w:r>
    </w:p>
    <w:p w14:paraId="243E89D9" w14:textId="77777777" w:rsidR="006C43CB" w:rsidRPr="006C43CB" w:rsidRDefault="006C43CB" w:rsidP="00FE5B97">
      <w:pPr>
        <w:spacing w:line="360" w:lineRule="auto"/>
        <w:jc w:val="both"/>
        <w:rPr>
          <w:rFonts w:ascii="Garamond" w:hAnsi="Garamond" w:cs="Times New Roman"/>
          <w:sz w:val="10"/>
          <w:szCs w:val="10"/>
        </w:rPr>
      </w:pPr>
    </w:p>
    <w:p w14:paraId="23E08652" w14:textId="2A19D80A" w:rsidR="00907464" w:rsidRDefault="008A17BA" w:rsidP="00FE5B97">
      <w:pPr>
        <w:spacing w:line="360" w:lineRule="auto"/>
        <w:jc w:val="both"/>
        <w:rPr>
          <w:rFonts w:ascii="Garamond" w:hAnsi="Garamond" w:cs="Times New Roman"/>
          <w:sz w:val="24"/>
        </w:rPr>
      </w:pPr>
      <w:r>
        <w:rPr>
          <w:rFonts w:ascii="Garamond" w:hAnsi="Garamond" w:cs="Times New Roman"/>
          <w:b/>
          <w:sz w:val="24"/>
        </w:rPr>
        <w:t>D.</w:t>
      </w:r>
      <w:r>
        <w:rPr>
          <w:rFonts w:ascii="Garamond" w:hAnsi="Garamond" w:cs="Times New Roman"/>
          <w:sz w:val="24"/>
        </w:rPr>
        <w:t xml:space="preserve"> Normative thought in itself is a banking concept.  It reduces our creative thought to rigid norms that are forced unwillingly upon us. Before being adopted normative thought must look inward, and critique its own praxis in order to prevent its inevitable self-righteousness.  </w:t>
      </w:r>
      <w:r>
        <w:rPr>
          <w:rFonts w:ascii="Garamond" w:hAnsi="Garamond" w:cs="Times New Roman"/>
          <w:b/>
          <w:sz w:val="24"/>
        </w:rPr>
        <w:t>Schlag</w:t>
      </w:r>
      <w:r>
        <w:rPr>
          <w:rFonts w:ascii="Garamond" w:hAnsi="Garamond" w:cs="Times New Roman"/>
          <w:sz w:val="24"/>
        </w:rPr>
        <w:t xml:space="preserve"> explains,</w:t>
      </w:r>
    </w:p>
    <w:p w14:paraId="2697D6D8" w14:textId="77777777" w:rsidR="008A17BA" w:rsidRPr="008A17BA" w:rsidRDefault="008A17BA" w:rsidP="00FE5B97">
      <w:pPr>
        <w:spacing w:line="360" w:lineRule="auto"/>
        <w:jc w:val="both"/>
        <w:rPr>
          <w:rFonts w:ascii="Garamond" w:hAnsi="Garamond" w:cs="Times New Roman"/>
          <w:sz w:val="10"/>
          <w:szCs w:val="10"/>
        </w:rPr>
      </w:pPr>
    </w:p>
    <w:p w14:paraId="3C81BA9F" w14:textId="73CB3139" w:rsidR="008A17BA" w:rsidRPr="008A17BA" w:rsidRDefault="008A17BA" w:rsidP="00FE5B97">
      <w:pPr>
        <w:spacing w:line="360" w:lineRule="auto"/>
        <w:jc w:val="both"/>
        <w:rPr>
          <w:rFonts w:ascii="Garamond" w:hAnsi="Garamond"/>
          <w:sz w:val="24"/>
        </w:rPr>
      </w:pPr>
      <w:r w:rsidRPr="00384B27">
        <w:rPr>
          <w:rFonts w:ascii="Garamond" w:hAnsi="Garamond"/>
          <w:b/>
          <w:sz w:val="24"/>
          <w:highlight w:val="cyan"/>
          <w:u w:val="single"/>
        </w:rPr>
        <w:t>Normative</w:t>
      </w:r>
      <w:r w:rsidRPr="00384B27">
        <w:rPr>
          <w:rFonts w:ascii="Garamond" w:hAnsi="Garamond"/>
          <w:sz w:val="24"/>
          <w:highlight w:val="cyan"/>
        </w:rPr>
        <w:t xml:space="preserve"> </w:t>
      </w:r>
      <w:r w:rsidRPr="00973517">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w:t>
      </w:r>
      <w:r w:rsidRPr="00384B27">
        <w:rPr>
          <w:rFonts w:ascii="Garamond" w:hAnsi="Garamond"/>
          <w:sz w:val="24"/>
          <w:highlight w:val="cyan"/>
          <w:u w:val="single"/>
        </w:rPr>
        <w:t xml:space="preserve"> </w:t>
      </w:r>
      <w:r w:rsidRPr="00384B27">
        <w:rPr>
          <w:rFonts w:ascii="Garamond" w:hAnsi="Garamond"/>
          <w:b/>
          <w:sz w:val="24"/>
          <w:highlight w:val="cyan"/>
          <w:u w:val="single"/>
        </w:rPr>
        <w:t>cannot</w:t>
      </w:r>
      <w:r w:rsidRPr="00384B27">
        <w:rPr>
          <w:rFonts w:ascii="Garamond" w:hAnsi="Garamond"/>
          <w:sz w:val="24"/>
          <w:highlight w:val="cyan"/>
          <w:u w:val="single"/>
        </w:rPr>
        <w:t xml:space="preserve"> </w:t>
      </w:r>
      <w:r w:rsidRPr="00384B27">
        <w:rPr>
          <w:rFonts w:ascii="Garamond" w:hAnsi="Garamond"/>
          <w:b/>
          <w:sz w:val="24"/>
          <w:highlight w:val="cyan"/>
          <w:u w:val="single"/>
        </w:rPr>
        <w:t>wait</w:t>
      </w:r>
      <w:r w:rsidRPr="00384B27">
        <w:rPr>
          <w:rFonts w:ascii="Garamond" w:hAnsi="Garamond"/>
          <w:sz w:val="24"/>
          <w:highlight w:val="cyan"/>
          <w:u w:val="single"/>
        </w:rPr>
        <w:t xml:space="preserve"> </w:t>
      </w:r>
      <w:r w:rsidRPr="00384B27">
        <w:rPr>
          <w:rFonts w:ascii="Garamond" w:hAnsi="Garamond"/>
          <w:b/>
          <w:sz w:val="24"/>
          <w:highlight w:val="cyan"/>
          <w:u w:val="single"/>
        </w:rPr>
        <w:t>to</w:t>
      </w:r>
      <w:r w:rsidRPr="00384B27">
        <w:rPr>
          <w:rFonts w:ascii="Garamond" w:hAnsi="Garamond"/>
          <w:sz w:val="24"/>
          <w:highlight w:val="cyan"/>
        </w:rPr>
        <w:t xml:space="preserve"> </w:t>
      </w:r>
      <w:r w:rsidRPr="00973517">
        <w:rPr>
          <w:rFonts w:ascii="Garamond" w:hAnsi="Garamond"/>
          <w:sz w:val="10"/>
          <w:szCs w:val="10"/>
        </w:rPr>
        <w:t>enlist epistemology, semiotics, social theory or any other enterprise in its own ethical-moral argument structures about the right, the good, the useful, the efficient (or any of their doctrinally crystallized derivatives). It cannot wait to</w:t>
      </w:r>
      <w:r w:rsidRPr="001472A8">
        <w:rPr>
          <w:rFonts w:ascii="Garamond" w:hAnsi="Garamond"/>
          <w:sz w:val="24"/>
        </w:rPr>
        <w:t xml:space="preserve"> </w:t>
      </w:r>
      <w:r w:rsidRPr="00384B27">
        <w:rPr>
          <w:rFonts w:ascii="Garamond" w:hAnsi="Garamond"/>
          <w:b/>
          <w:sz w:val="24"/>
          <w:highlight w:val="cyan"/>
          <w:u w:val="single"/>
        </w:rPr>
        <w:t xml:space="preserve">reduce </w:t>
      </w:r>
      <w:proofErr w:type="gramStart"/>
      <w:r w:rsidRPr="00384B27">
        <w:rPr>
          <w:rFonts w:ascii="Garamond" w:hAnsi="Garamond"/>
          <w:sz w:val="10"/>
          <w:szCs w:val="10"/>
        </w:rPr>
        <w:t>world views</w:t>
      </w:r>
      <w:proofErr w:type="gramEnd"/>
      <w:r w:rsidRPr="00973517">
        <w:rPr>
          <w:rFonts w:ascii="Garamond" w:hAnsi="Garamond"/>
          <w:sz w:val="10"/>
          <w:szCs w:val="10"/>
        </w:rPr>
        <w:t>, attitudes, demonstrations, provocations, </w:t>
      </w:r>
      <w:r w:rsidRPr="00384B27">
        <w:rPr>
          <w:rFonts w:ascii="Garamond" w:hAnsi="Garamond"/>
          <w:sz w:val="10"/>
          <w:szCs w:val="10"/>
        </w:rPr>
        <w:t>and</w:t>
      </w:r>
      <w:r w:rsidRPr="001472A8">
        <w:rPr>
          <w:rFonts w:ascii="Garamond" w:hAnsi="Garamond"/>
          <w:b/>
          <w:sz w:val="24"/>
          <w:u w:val="single"/>
        </w:rPr>
        <w:t xml:space="preserve"> </w:t>
      </w:r>
      <w:r w:rsidRPr="00384B27">
        <w:rPr>
          <w:rFonts w:ascii="Garamond" w:hAnsi="Garamond"/>
          <w:b/>
          <w:sz w:val="24"/>
          <w:highlight w:val="cyan"/>
          <w:u w:val="single"/>
        </w:rPr>
        <w:t>thought itself, to norms</w:t>
      </w:r>
      <w:r w:rsidRPr="001472A8">
        <w:rPr>
          <w:rFonts w:ascii="Garamond" w:hAnsi="Garamond"/>
          <w:sz w:val="24"/>
        </w:rPr>
        <w:t xml:space="preserve">. </w:t>
      </w:r>
      <w:r w:rsidRPr="00973517">
        <w:rPr>
          <w:rFonts w:ascii="Garamond" w:hAnsi="Garamond"/>
          <w:sz w:val="10"/>
          <w:szCs w:val="10"/>
        </w:rPr>
        <w:t>In</w:t>
      </w:r>
      <w:r w:rsidRPr="001472A8">
        <w:rPr>
          <w:rFonts w:ascii="Garamond" w:hAnsi="Garamond"/>
          <w:sz w:val="24"/>
        </w:rPr>
        <w:t xml:space="preserve"> </w:t>
      </w:r>
      <w:r w:rsidRPr="00973517">
        <w:rPr>
          <w:rFonts w:ascii="Garamond" w:hAnsi="Garamond"/>
          <w:sz w:val="10"/>
          <w:szCs w:val="10"/>
        </w:rPr>
        <w:t>short, </w:t>
      </w:r>
      <w:r w:rsidRPr="00384B27">
        <w:rPr>
          <w:rFonts w:ascii="Garamond" w:hAnsi="Garamond"/>
          <w:b/>
          <w:sz w:val="24"/>
          <w:highlight w:val="cyan"/>
          <w:u w:val="single"/>
        </w:rPr>
        <w:t>it cannot wait to tell you </w:t>
      </w:r>
      <w:r w:rsidRPr="00973517">
        <w:rPr>
          <w:rFonts w:ascii="Garamond" w:hAnsi="Garamond"/>
          <w:sz w:val="10"/>
          <w:szCs w:val="10"/>
        </w:rPr>
        <w:t>(or somebody else)</w:t>
      </w:r>
      <w:r w:rsidRPr="001472A8">
        <w:rPr>
          <w:rFonts w:ascii="Garamond" w:hAnsi="Garamond"/>
          <w:sz w:val="24"/>
        </w:rPr>
        <w:t> </w:t>
      </w:r>
      <w:r w:rsidRPr="00384B27">
        <w:rPr>
          <w:rFonts w:ascii="Garamond" w:hAnsi="Garamond"/>
          <w:b/>
          <w:sz w:val="24"/>
          <w:highlight w:val="cyan"/>
          <w:u w:val="single"/>
        </w:rPr>
        <w:t>what to do</w:t>
      </w:r>
      <w:r w:rsidRPr="001472A8">
        <w:rPr>
          <w:rFonts w:ascii="Garamond" w:hAnsi="Garamond"/>
          <w:sz w:val="24"/>
        </w:rPr>
        <w:t xml:space="preserve">. </w:t>
      </w:r>
      <w:r w:rsidRPr="00973517">
        <w:rPr>
          <w:rFonts w:ascii="Garamond" w:hAnsi="Garamond"/>
          <w:sz w:val="10"/>
          <w:szCs w:val="10"/>
        </w:rPr>
        <w:t>In fact, </w:t>
      </w:r>
      <w:r w:rsidRPr="00384B27">
        <w:rPr>
          <w:rFonts w:ascii="Garamond" w:hAnsi="Garamond"/>
          <w:b/>
          <w:sz w:val="24"/>
          <w:highlight w:val="cyan"/>
          <w:u w:val="single"/>
        </w:rPr>
        <w:t>normative</w:t>
      </w:r>
      <w:r w:rsidRPr="00384B27">
        <w:rPr>
          <w:rFonts w:ascii="Garamond" w:hAnsi="Garamond"/>
          <w:sz w:val="24"/>
          <w:highlight w:val="cyan"/>
        </w:rPr>
        <w:t xml:space="preserve"> </w:t>
      </w:r>
      <w:r w:rsidRPr="00973517">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w:t>
      </w:r>
      <w:r w:rsidRPr="001472A8">
        <w:rPr>
          <w:rFonts w:ascii="Garamond" w:hAnsi="Garamond"/>
          <w:sz w:val="24"/>
        </w:rPr>
        <w:t xml:space="preserve"> </w:t>
      </w:r>
      <w:r w:rsidRPr="00973517">
        <w:rPr>
          <w:rFonts w:ascii="Garamond" w:hAnsi="Garamond"/>
          <w:sz w:val="10"/>
          <w:szCs w:val="10"/>
        </w:rPr>
        <w:t>is so much in a hurry that it</w:t>
      </w:r>
      <w:r w:rsidRPr="001472A8">
        <w:rPr>
          <w:rFonts w:ascii="Garamond" w:hAnsi="Garamond"/>
          <w:sz w:val="24"/>
        </w:rPr>
        <w:t xml:space="preserve"> </w:t>
      </w:r>
      <w:r w:rsidRPr="00384B27">
        <w:rPr>
          <w:rFonts w:ascii="Garamond" w:hAnsi="Garamond"/>
          <w:b/>
          <w:sz w:val="24"/>
          <w:highlight w:val="cyan"/>
          <w:u w:val="single"/>
        </w:rPr>
        <w:t>will tell you what to do even</w:t>
      </w:r>
      <w:r w:rsidRPr="00384B27">
        <w:rPr>
          <w:rFonts w:ascii="Garamond" w:hAnsi="Garamond"/>
          <w:sz w:val="24"/>
          <w:highlight w:val="cyan"/>
          <w:u w:val="single"/>
        </w:rPr>
        <w:t xml:space="preserve"> </w:t>
      </w:r>
      <w:r w:rsidRPr="00384B27">
        <w:rPr>
          <w:rFonts w:ascii="Garamond" w:hAnsi="Garamond"/>
          <w:b/>
          <w:sz w:val="24"/>
          <w:highlight w:val="cyan"/>
          <w:u w:val="single"/>
        </w:rPr>
        <w:t>though</w:t>
      </w:r>
      <w:r w:rsidRPr="00384B27">
        <w:rPr>
          <w:rFonts w:ascii="Garamond" w:hAnsi="Garamond"/>
          <w:sz w:val="24"/>
          <w:highlight w:val="cyan"/>
        </w:rPr>
        <w:t xml:space="preserve"> </w:t>
      </w:r>
      <w:r w:rsidRPr="00973517">
        <w:rPr>
          <w:rFonts w:ascii="Garamond" w:hAnsi="Garamond"/>
          <w:sz w:val="10"/>
          <w:szCs w:val="10"/>
        </w:rPr>
        <w:t>there is not the slightest chance that </w:t>
      </w:r>
      <w:r w:rsidRPr="00384B27">
        <w:rPr>
          <w:rFonts w:ascii="Garamond" w:hAnsi="Garamond"/>
          <w:b/>
          <w:sz w:val="24"/>
          <w:highlight w:val="cyan"/>
          <w:u w:val="single"/>
        </w:rPr>
        <w:t>you [can’t]</w:t>
      </w:r>
      <w:r w:rsidRPr="00384B27">
        <w:rPr>
          <w:rFonts w:ascii="Garamond" w:hAnsi="Garamond"/>
          <w:sz w:val="24"/>
          <w:highlight w:val="cyan"/>
        </w:rPr>
        <w:t xml:space="preserve"> </w:t>
      </w:r>
      <w:r w:rsidRPr="00973517">
        <w:rPr>
          <w:rFonts w:ascii="Garamond" w:hAnsi="Garamond"/>
          <w:sz w:val="10"/>
          <w:szCs w:val="10"/>
        </w:rPr>
        <w:t>might actually be in a position to</w:t>
      </w:r>
      <w:r w:rsidRPr="001472A8">
        <w:rPr>
          <w:rFonts w:ascii="Garamond" w:hAnsi="Garamond"/>
          <w:sz w:val="24"/>
        </w:rPr>
        <w:t xml:space="preserve"> </w:t>
      </w:r>
      <w:r w:rsidRPr="00384B27">
        <w:rPr>
          <w:rFonts w:ascii="Garamond" w:hAnsi="Garamond"/>
          <w:b/>
          <w:sz w:val="24"/>
          <w:highlight w:val="cyan"/>
          <w:u w:val="single"/>
        </w:rPr>
        <w:t>do it</w:t>
      </w:r>
      <w:r w:rsidRPr="001472A8">
        <w:rPr>
          <w:rFonts w:ascii="Garamond" w:hAnsi="Garamond"/>
          <w:b/>
          <w:sz w:val="24"/>
          <w:u w:val="single"/>
        </w:rPr>
        <w:t>.</w:t>
      </w:r>
      <w:r w:rsidRPr="001472A8">
        <w:rPr>
          <w:rFonts w:ascii="Garamond" w:hAnsi="Garamond"/>
          <w:sz w:val="24"/>
        </w:rPr>
        <w:t xml:space="preserve"> </w:t>
      </w:r>
      <w:r w:rsidRPr="00973517">
        <w:rPr>
          <w:rFonts w:ascii="Garamond" w:hAnsi="Garamond"/>
          <w:sz w:val="10"/>
          <w:szCs w:val="10"/>
        </w:rPr>
        <w:t xml:space="preserve">For instance, when was the last time you were in a position to put the difference principle into effect, or to restructure the doctrinal corpus of the first amendment? “In the future, we </w:t>
      </w:r>
      <w:proofErr w:type="gramStart"/>
      <w:r w:rsidRPr="00973517">
        <w:rPr>
          <w:rFonts w:ascii="Garamond" w:hAnsi="Garamond"/>
          <w:sz w:val="10"/>
          <w:szCs w:val="10"/>
        </w:rPr>
        <w:t>should ….”</w:t>
      </w:r>
      <w:proofErr w:type="gramEnd"/>
      <w:r w:rsidRPr="00973517">
        <w:rPr>
          <w:rFonts w:ascii="Garamond" w:hAnsi="Garamond"/>
          <w:sz w:val="10"/>
          <w:szCs w:val="10"/>
        </w:rPr>
        <w:t xml:space="preserve"> When was the last time you were in a position to rule whether judges should become pragmatists, efficiency purveyors, civic republicans, or Hercules surrogates?</w:t>
      </w:r>
      <w:r w:rsidRPr="001472A8">
        <w:rPr>
          <w:rFonts w:ascii="Garamond" w:hAnsi="Garamond"/>
          <w:sz w:val="24"/>
        </w:rPr>
        <w:t xml:space="preserve"> </w:t>
      </w:r>
      <w:r w:rsidRPr="00384B27">
        <w:rPr>
          <w:rFonts w:ascii="Garamond" w:hAnsi="Garamond"/>
          <w:b/>
          <w:sz w:val="24"/>
          <w:highlight w:val="cyan"/>
          <w:u w:val="single"/>
        </w:rPr>
        <w:t>Normative</w:t>
      </w:r>
      <w:r w:rsidRPr="00384B27">
        <w:rPr>
          <w:rFonts w:ascii="Garamond" w:hAnsi="Garamond"/>
          <w:sz w:val="24"/>
          <w:highlight w:val="cyan"/>
        </w:rPr>
        <w:t xml:space="preserve"> </w:t>
      </w:r>
      <w:r w:rsidRPr="00E00A90">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 doesn’t</w:t>
      </w:r>
      <w:r w:rsidRPr="00384B27">
        <w:rPr>
          <w:rFonts w:ascii="Garamond" w:hAnsi="Garamond"/>
          <w:sz w:val="24"/>
          <w:highlight w:val="cyan"/>
          <w:u w:val="single"/>
        </w:rPr>
        <w:t xml:space="preserve"> </w:t>
      </w:r>
      <w:r w:rsidRPr="00384B27">
        <w:rPr>
          <w:rFonts w:ascii="Garamond" w:hAnsi="Garamond"/>
          <w:b/>
          <w:sz w:val="24"/>
          <w:highlight w:val="cyan"/>
          <w:u w:val="single"/>
        </w:rPr>
        <w:t>seem</w:t>
      </w:r>
      <w:r w:rsidRPr="00384B27">
        <w:rPr>
          <w:rFonts w:ascii="Garamond" w:hAnsi="Garamond"/>
          <w:sz w:val="24"/>
          <w:highlight w:val="cyan"/>
        </w:rPr>
        <w:t xml:space="preserve"> </w:t>
      </w:r>
      <w:r w:rsidRPr="00E00A90">
        <w:rPr>
          <w:rFonts w:ascii="Garamond" w:hAnsi="Garamond"/>
          <w:sz w:val="10"/>
          <w:szCs w:val="10"/>
        </w:rPr>
        <w:t>overly</w:t>
      </w:r>
      <w:r w:rsidRPr="001472A8">
        <w:rPr>
          <w:rFonts w:ascii="Garamond" w:hAnsi="Garamond"/>
          <w:sz w:val="24"/>
        </w:rPr>
        <w:t xml:space="preserve"> </w:t>
      </w:r>
      <w:r w:rsidRPr="00384B27">
        <w:rPr>
          <w:rFonts w:ascii="Garamond" w:hAnsi="Garamond"/>
          <w:b/>
          <w:sz w:val="24"/>
          <w:highlight w:val="cyan"/>
          <w:u w:val="single"/>
        </w:rPr>
        <w:t>concerned</w:t>
      </w:r>
      <w:r w:rsidRPr="00384B27">
        <w:rPr>
          <w:rFonts w:ascii="Garamond" w:hAnsi="Garamond"/>
          <w:sz w:val="24"/>
          <w:highlight w:val="cyan"/>
          <w:u w:val="single"/>
        </w:rPr>
        <w:t xml:space="preserve"> </w:t>
      </w:r>
      <w:r w:rsidRPr="00384B27">
        <w:rPr>
          <w:rFonts w:ascii="Garamond" w:hAnsi="Garamond"/>
          <w:b/>
          <w:sz w:val="24"/>
          <w:highlight w:val="cyan"/>
          <w:u w:val="single"/>
        </w:rPr>
        <w:t>with</w:t>
      </w:r>
      <w:r w:rsidRPr="00384B27">
        <w:rPr>
          <w:rFonts w:ascii="Garamond" w:hAnsi="Garamond"/>
          <w:sz w:val="24"/>
          <w:highlight w:val="cyan"/>
        </w:rPr>
        <w:t xml:space="preserve"> </w:t>
      </w:r>
      <w:r w:rsidRPr="00E00A90">
        <w:rPr>
          <w:rFonts w:ascii="Garamond" w:hAnsi="Garamond"/>
          <w:sz w:val="10"/>
          <w:szCs w:val="10"/>
        </w:rPr>
        <w:t>such worldly</w:t>
      </w:r>
      <w:r w:rsidRPr="001472A8">
        <w:rPr>
          <w:rFonts w:ascii="Garamond" w:hAnsi="Garamond"/>
          <w:sz w:val="24"/>
        </w:rPr>
        <w:t xml:space="preserve"> </w:t>
      </w:r>
      <w:r w:rsidRPr="00384B27">
        <w:rPr>
          <w:rFonts w:ascii="Garamond" w:hAnsi="Garamond"/>
          <w:b/>
          <w:sz w:val="24"/>
          <w:highlight w:val="cyan"/>
          <w:u w:val="single"/>
        </w:rPr>
        <w:t>questions about the character</w:t>
      </w:r>
      <w:r w:rsidRPr="00384B27">
        <w:rPr>
          <w:rFonts w:ascii="Garamond" w:hAnsi="Garamond"/>
          <w:sz w:val="24"/>
          <w:highlight w:val="cyan"/>
        </w:rPr>
        <w:t xml:space="preserve"> </w:t>
      </w:r>
      <w:r w:rsidRPr="00E00A90">
        <w:rPr>
          <w:rFonts w:ascii="Garamond" w:hAnsi="Garamond"/>
          <w:sz w:val="10"/>
          <w:szCs w:val="10"/>
        </w:rPr>
        <w:t>and the effectiveness</w:t>
      </w:r>
      <w:r w:rsidRPr="001472A8">
        <w:rPr>
          <w:rFonts w:ascii="Garamond" w:hAnsi="Garamond"/>
          <w:sz w:val="24"/>
        </w:rPr>
        <w:t xml:space="preserve"> </w:t>
      </w:r>
      <w:r w:rsidRPr="00384B27">
        <w:rPr>
          <w:rFonts w:ascii="Garamond" w:hAnsi="Garamond"/>
          <w:b/>
          <w:sz w:val="24"/>
          <w:highlight w:val="cyan"/>
          <w:u w:val="single"/>
        </w:rPr>
        <w:t>of its own discourse</w:t>
      </w:r>
      <w:r w:rsidRPr="001472A8">
        <w:rPr>
          <w:rFonts w:ascii="Garamond" w:hAnsi="Garamond"/>
          <w:sz w:val="24"/>
        </w:rPr>
        <w:t xml:space="preserve">. </w:t>
      </w:r>
      <w:r w:rsidRPr="00E00A90">
        <w:rPr>
          <w:rFonts w:ascii="Garamond" w:hAnsi="Garamond"/>
          <w:sz w:val="10"/>
          <w:szCs w:val="10"/>
        </w:rPr>
        <w:t>It just goes along and proposes, recommends, prescribes, solves, and resolves. Yet </w:t>
      </w:r>
      <w:r w:rsidRPr="00384B27">
        <w:rPr>
          <w:rFonts w:ascii="Garamond" w:hAnsi="Garamond"/>
          <w:sz w:val="10"/>
          <w:szCs w:val="10"/>
        </w:rPr>
        <w:t>despite its obvious desire to have worldly effects</w:t>
      </w:r>
      <w:r w:rsidRPr="00E00A90">
        <w:rPr>
          <w:rFonts w:ascii="Garamond" w:hAnsi="Garamond"/>
          <w:sz w:val="10"/>
          <w:szCs w:val="10"/>
        </w:rPr>
        <w:t>, worldly consequences, normative legal thought remains seemingly unconcerned [with] that for all practical purposes, </w:t>
      </w:r>
      <w:r w:rsidRPr="00384B27">
        <w:rPr>
          <w:rFonts w:ascii="Garamond" w:hAnsi="Garamond"/>
          <w:b/>
          <w:sz w:val="24"/>
          <w:highlight w:val="cyan"/>
          <w:u w:val="single"/>
        </w:rPr>
        <w:t>its only consumers are</w:t>
      </w:r>
      <w:r w:rsidRPr="001472A8">
        <w:rPr>
          <w:rFonts w:ascii="Garamond" w:hAnsi="Garamond"/>
          <w:b/>
          <w:sz w:val="24"/>
          <w:u w:val="single"/>
        </w:rPr>
        <w:t> </w:t>
      </w:r>
      <w:r w:rsidRPr="00E00A90">
        <w:rPr>
          <w:rFonts w:ascii="Garamond" w:hAnsi="Garamond"/>
          <w:sz w:val="10"/>
          <w:szCs w:val="10"/>
        </w:rPr>
        <w:t>legal academics and perhaps a few law students – persons who are virtually </w:t>
      </w:r>
      <w:r w:rsidRPr="00384B27">
        <w:rPr>
          <w:rFonts w:ascii="Garamond" w:hAnsi="Garamond"/>
          <w:b/>
          <w:sz w:val="24"/>
          <w:highlight w:val="cyan"/>
          <w:u w:val="single"/>
        </w:rPr>
        <w:t>never in a position to put</w:t>
      </w:r>
      <w:r w:rsidRPr="00384B27">
        <w:rPr>
          <w:rFonts w:ascii="Garamond" w:hAnsi="Garamond"/>
          <w:sz w:val="24"/>
          <w:highlight w:val="cyan"/>
        </w:rPr>
        <w:t xml:space="preserve"> </w:t>
      </w:r>
      <w:r w:rsidRPr="00E00A90">
        <w:rPr>
          <w:rFonts w:ascii="Garamond" w:hAnsi="Garamond"/>
          <w:sz w:val="10"/>
          <w:szCs w:val="10"/>
        </w:rPr>
        <w:t>any of</w:t>
      </w:r>
      <w:r w:rsidRPr="001472A8">
        <w:rPr>
          <w:rFonts w:ascii="Garamond" w:hAnsi="Garamond"/>
          <w:sz w:val="24"/>
        </w:rPr>
        <w:t xml:space="preserve"> </w:t>
      </w:r>
      <w:r w:rsidRPr="00384B27">
        <w:rPr>
          <w:rFonts w:ascii="Garamond" w:hAnsi="Garamond"/>
          <w:b/>
          <w:sz w:val="24"/>
          <w:highlight w:val="cyan"/>
          <w:u w:val="single"/>
        </w:rPr>
        <w:t xml:space="preserve">its </w:t>
      </w:r>
      <w:r w:rsidRPr="00E00A90">
        <w:rPr>
          <w:rFonts w:ascii="Garamond" w:hAnsi="Garamond"/>
          <w:sz w:val="10"/>
          <w:szCs w:val="10"/>
        </w:rPr>
        <w:t>wonderful normative</w:t>
      </w:r>
      <w:r w:rsidRPr="001472A8">
        <w:rPr>
          <w:rFonts w:ascii="Garamond" w:hAnsi="Garamond"/>
          <w:sz w:val="24"/>
        </w:rPr>
        <w:t xml:space="preserve"> </w:t>
      </w:r>
      <w:r w:rsidRPr="00384B27">
        <w:rPr>
          <w:rFonts w:ascii="Garamond" w:hAnsi="Garamond"/>
          <w:b/>
          <w:sz w:val="24"/>
          <w:highlight w:val="cyan"/>
          <w:u w:val="single"/>
        </w:rPr>
        <w:t>advice into effect</w:t>
      </w:r>
      <w:r w:rsidRPr="001472A8">
        <w:rPr>
          <w:rFonts w:ascii="Garamond" w:hAnsi="Garamond"/>
          <w:b/>
          <w:sz w:val="24"/>
          <w:u w:val="single"/>
        </w:rPr>
        <w:t xml:space="preserve">. </w:t>
      </w:r>
      <w:r w:rsidRPr="00E00A90">
        <w:rPr>
          <w:rFonts w:ascii="Garamond" w:hAnsi="Garamond"/>
          <w:sz w:val="10"/>
          <w:szCs w:val="10"/>
        </w:rPr>
        <w:t>If there’s no one in charge at the other end of the line, why then is normative legal thought in such a hurry to get its message across? And why, particularly, is it always in such a hurry to repeat the same old boring moves? There is an edge to these questions. And the edge comes in part from our implicit assumption that normative legal thought is a kind of that and that, as thought, it is in control of it</w:t>
      </w:r>
      <w:bookmarkStart w:id="0" w:name="_GoBack"/>
      <w:bookmarkEnd w:id="0"/>
      <w:r w:rsidRPr="00E00A90">
        <w:rPr>
          <w:rFonts w:ascii="Garamond" w:hAnsi="Garamond"/>
          <w:sz w:val="10"/>
          <w:szCs w:val="10"/>
        </w:rPr>
        <w:t>s own situation, its form, its own rhetoric. But it isn’t so. If</w:t>
      </w:r>
      <w:r w:rsidRPr="001472A8">
        <w:rPr>
          <w:rFonts w:ascii="Garamond" w:hAnsi="Garamond"/>
          <w:sz w:val="24"/>
        </w:rPr>
        <w:t xml:space="preserve"> </w:t>
      </w:r>
      <w:r w:rsidRPr="00384B27">
        <w:rPr>
          <w:rFonts w:ascii="Garamond" w:hAnsi="Garamond"/>
          <w:b/>
          <w:sz w:val="24"/>
          <w:highlight w:val="cyan"/>
          <w:u w:val="single"/>
        </w:rPr>
        <w:t>normative</w:t>
      </w:r>
      <w:r w:rsidRPr="00384B27">
        <w:rPr>
          <w:rFonts w:ascii="Garamond" w:hAnsi="Garamond"/>
          <w:sz w:val="24"/>
          <w:highlight w:val="cyan"/>
        </w:rPr>
        <w:t xml:space="preserve"> </w:t>
      </w:r>
      <w:r w:rsidRPr="00E00A90">
        <w:rPr>
          <w:rFonts w:ascii="Garamond" w:hAnsi="Garamond"/>
          <w:sz w:val="10"/>
          <w:szCs w:val="10"/>
        </w:rPr>
        <w:t>legal</w:t>
      </w:r>
      <w:r w:rsidRPr="001472A8">
        <w:rPr>
          <w:rFonts w:ascii="Garamond" w:hAnsi="Garamond"/>
          <w:sz w:val="24"/>
        </w:rPr>
        <w:t xml:space="preserve"> </w:t>
      </w:r>
      <w:r w:rsidRPr="00384B27">
        <w:rPr>
          <w:rFonts w:ascii="Garamond" w:hAnsi="Garamond"/>
          <w:b/>
          <w:sz w:val="24"/>
          <w:highlight w:val="cyan"/>
          <w:u w:val="single"/>
        </w:rPr>
        <w:t>thought</w:t>
      </w:r>
      <w:r w:rsidRPr="00384B27">
        <w:rPr>
          <w:rFonts w:ascii="Garamond" w:hAnsi="Garamond"/>
          <w:sz w:val="24"/>
          <w:highlight w:val="cyan"/>
        </w:rPr>
        <w:t xml:space="preserve"> </w:t>
      </w:r>
      <w:r w:rsidRPr="00E00A90">
        <w:rPr>
          <w:rFonts w:ascii="Garamond" w:hAnsi="Garamond"/>
          <w:sz w:val="10"/>
          <w:szCs w:val="10"/>
        </w:rPr>
        <w:t xml:space="preserve">keeps repeating </w:t>
      </w:r>
      <w:proofErr w:type="gramStart"/>
      <w:r w:rsidRPr="00E00A90">
        <w:rPr>
          <w:rFonts w:ascii="Garamond" w:hAnsi="Garamond"/>
          <w:sz w:val="10"/>
          <w:szCs w:val="10"/>
        </w:rPr>
        <w:t>itself</w:t>
      </w:r>
      <w:proofErr w:type="gramEnd"/>
      <w:r w:rsidRPr="00E00A90">
        <w:rPr>
          <w:rFonts w:ascii="Garamond" w:hAnsi="Garamond"/>
          <w:sz w:val="10"/>
          <w:szCs w:val="10"/>
        </w:rPr>
        <w:t>, and if it </w:t>
      </w:r>
      <w:r w:rsidRPr="00384B27">
        <w:rPr>
          <w:rFonts w:ascii="Garamond" w:hAnsi="Garamond"/>
          <w:b/>
          <w:sz w:val="24"/>
          <w:highlight w:val="cyan"/>
          <w:u w:val="single"/>
        </w:rPr>
        <w:t>is incapable of understanding challenges to its own</w:t>
      </w:r>
      <w:r w:rsidRPr="001472A8">
        <w:rPr>
          <w:rFonts w:ascii="Garamond" w:hAnsi="Garamond"/>
          <w:b/>
          <w:sz w:val="24"/>
          <w:u w:val="single"/>
        </w:rPr>
        <w:t> </w:t>
      </w:r>
      <w:r w:rsidRPr="00E00A90">
        <w:rPr>
          <w:rFonts w:ascii="Garamond" w:hAnsi="Garamond"/>
          <w:sz w:val="10"/>
          <w:szCs w:val="10"/>
        </w:rPr>
        <w:t>intellectual </w:t>
      </w:r>
      <w:r w:rsidRPr="00384B27">
        <w:rPr>
          <w:rFonts w:ascii="Garamond" w:hAnsi="Garamond"/>
          <w:b/>
          <w:sz w:val="24"/>
          <w:highlight w:val="cyan"/>
          <w:u w:val="single"/>
        </w:rPr>
        <w:t>authority</w:t>
      </w:r>
      <w:r w:rsidRPr="001472A8">
        <w:rPr>
          <w:rFonts w:ascii="Garamond" w:hAnsi="Garamond"/>
          <w:sz w:val="24"/>
        </w:rPr>
        <w:t>, </w:t>
      </w:r>
      <w:r w:rsidRPr="00E00A90">
        <w:rPr>
          <w:rFonts w:ascii="Garamond" w:hAnsi="Garamond"/>
          <w:sz w:val="10"/>
          <w:szCs w:val="10"/>
        </w:rPr>
        <w:t>that is because </w:t>
      </w:r>
      <w:r w:rsidRPr="00384B27">
        <w:rPr>
          <w:rFonts w:ascii="Garamond" w:hAnsi="Garamond"/>
          <w:b/>
          <w:sz w:val="24"/>
          <w:highlight w:val="cyan"/>
          <w:u w:val="single"/>
        </w:rPr>
        <w:t>it is</w:t>
      </w:r>
      <w:r w:rsidRPr="00384B27">
        <w:rPr>
          <w:rFonts w:ascii="Garamond" w:hAnsi="Garamond"/>
          <w:sz w:val="24"/>
          <w:highlight w:val="cyan"/>
        </w:rPr>
        <w:t xml:space="preserve"> </w:t>
      </w:r>
      <w:r w:rsidRPr="00E00A90">
        <w:rPr>
          <w:rFonts w:ascii="Garamond" w:hAnsi="Garamond"/>
          <w:sz w:val="10"/>
          <w:szCs w:val="10"/>
        </w:rPr>
        <w:t>not simply or even fundamentally a kind of thought. Normative legal thought is in</w:t>
      </w:r>
      <w:r w:rsidRPr="001472A8">
        <w:rPr>
          <w:rFonts w:ascii="Garamond" w:hAnsi="Garamond"/>
          <w:sz w:val="24"/>
        </w:rPr>
        <w:t xml:space="preserve"> </w:t>
      </w:r>
      <w:r w:rsidRPr="00384B27">
        <w:rPr>
          <w:rFonts w:ascii="Garamond" w:hAnsi="Garamond"/>
          <w:b/>
          <w:sz w:val="24"/>
          <w:highlight w:val="cyan"/>
          <w:u w:val="single"/>
        </w:rPr>
        <w:t>part a routine </w:t>
      </w:r>
      <w:r w:rsidRPr="00E00A90">
        <w:rPr>
          <w:rFonts w:ascii="Garamond" w:hAnsi="Garamond"/>
          <w:sz w:val="10"/>
          <w:szCs w:val="10"/>
        </w:rPr>
        <w:t>– our routine. It is the highly repetitive, cognitively entrenched, institutionally sanctioned, and politically enforced routine of the legal academy –</w:t>
      </w:r>
      <w:r w:rsidRPr="001472A8">
        <w:rPr>
          <w:rFonts w:ascii="Garamond" w:hAnsi="Garamond"/>
          <w:sz w:val="24"/>
        </w:rPr>
        <w:t xml:space="preserve"> </w:t>
      </w:r>
      <w:r w:rsidRPr="00384B27">
        <w:rPr>
          <w:rFonts w:ascii="Garamond" w:hAnsi="Garamond"/>
          <w:b/>
          <w:sz w:val="24"/>
          <w:highlight w:val="cyan"/>
          <w:u w:val="single"/>
        </w:rPr>
        <w:t>a routine that silently produces our thoughts</w:t>
      </w:r>
      <w:r w:rsidRPr="001472A8">
        <w:rPr>
          <w:rFonts w:ascii="Garamond" w:hAnsi="Garamond"/>
          <w:sz w:val="24"/>
        </w:rPr>
        <w:t xml:space="preserve"> </w:t>
      </w:r>
      <w:r w:rsidRPr="00E00A90">
        <w:rPr>
          <w:rFonts w:ascii="Garamond" w:hAnsi="Garamond"/>
          <w:sz w:val="10"/>
          <w:szCs w:val="10"/>
        </w:rPr>
        <w:t>and keeps our work channeled within the same old cognitive and rhetorical matrices. Like most routines, </w:t>
      </w:r>
      <w:r w:rsidRPr="00384B27">
        <w:rPr>
          <w:rFonts w:ascii="Garamond" w:hAnsi="Garamond"/>
          <w:b/>
          <w:sz w:val="24"/>
          <w:highlight w:val="cyan"/>
          <w:u w:val="single"/>
        </w:rPr>
        <w:t>it has been so well internalized that we repeat it</w:t>
      </w:r>
      <w:r w:rsidRPr="00384B27">
        <w:rPr>
          <w:rFonts w:ascii="Garamond" w:hAnsi="Garamond"/>
          <w:sz w:val="24"/>
          <w:highlight w:val="cyan"/>
        </w:rPr>
        <w:t xml:space="preserve"> </w:t>
      </w:r>
      <w:r w:rsidRPr="00E00A90">
        <w:rPr>
          <w:rFonts w:ascii="Garamond" w:hAnsi="Garamond"/>
          <w:sz w:val="10"/>
          <w:szCs w:val="10"/>
        </w:rPr>
        <w:t>automatically,</w:t>
      </w:r>
      <w:r w:rsidRPr="001472A8">
        <w:rPr>
          <w:rFonts w:ascii="Garamond" w:hAnsi="Garamond"/>
          <w:sz w:val="24"/>
        </w:rPr>
        <w:t xml:space="preserve"> </w:t>
      </w:r>
      <w:r w:rsidRPr="00384B27">
        <w:rPr>
          <w:rFonts w:ascii="Garamond" w:hAnsi="Garamond"/>
          <w:b/>
          <w:sz w:val="24"/>
          <w:highlight w:val="cyan"/>
          <w:u w:val="single"/>
        </w:rPr>
        <w:t>without thinking</w:t>
      </w:r>
      <w:r w:rsidRPr="001472A8">
        <w:rPr>
          <w:rFonts w:ascii="Garamond" w:hAnsi="Garamond"/>
          <w:sz w:val="24"/>
        </w:rPr>
        <w:t>.</w:t>
      </w:r>
      <w:r w:rsidRPr="006F5C29">
        <w:rPr>
          <w:rFonts w:ascii="Garamond" w:hAnsi="Garamond"/>
          <w:sz w:val="10"/>
          <w:szCs w:val="10"/>
        </w:rPr>
        <w:t xml:space="preserve"> Schlag, Pierre. </w:t>
      </w:r>
      <w:proofErr w:type="gramStart"/>
      <w:r w:rsidRPr="006F5C29">
        <w:rPr>
          <w:rFonts w:ascii="Garamond" w:hAnsi="Garamond"/>
          <w:sz w:val="10"/>
          <w:szCs w:val="10"/>
        </w:rPr>
        <w:t>1999. Normativity</w:t>
      </w:r>
      <w:proofErr w:type="gramEnd"/>
      <w:r w:rsidRPr="006F5C29">
        <w:rPr>
          <w:rFonts w:ascii="Garamond" w:hAnsi="Garamond"/>
          <w:sz w:val="10"/>
          <w:szCs w:val="10"/>
        </w:rPr>
        <w:t xml:space="preserve"> and the Politics of Form. </w:t>
      </w:r>
      <w:proofErr w:type="gramStart"/>
      <w:r w:rsidRPr="006F5C29">
        <w:rPr>
          <w:rFonts w:ascii="Garamond" w:hAnsi="Garamond"/>
          <w:sz w:val="10"/>
          <w:szCs w:val="10"/>
        </w:rPr>
        <w:t xml:space="preserve">University of Pennsylvania Law Review, </w:t>
      </w:r>
      <w:proofErr w:type="spellStart"/>
      <w:r w:rsidRPr="006F5C29">
        <w:rPr>
          <w:rFonts w:ascii="Garamond" w:hAnsi="Garamond"/>
          <w:sz w:val="10"/>
          <w:szCs w:val="10"/>
        </w:rPr>
        <w:t>Vol</w:t>
      </w:r>
      <w:proofErr w:type="spellEnd"/>
      <w:r w:rsidRPr="006F5C29">
        <w:rPr>
          <w:rFonts w:ascii="Garamond" w:hAnsi="Garamond"/>
          <w:sz w:val="10"/>
          <w:szCs w:val="10"/>
        </w:rPr>
        <w:t xml:space="preserve"> 139 No. 4.</w:t>
      </w:r>
      <w:proofErr w:type="gramEnd"/>
      <w:r w:rsidRPr="006F5C29">
        <w:rPr>
          <w:rFonts w:ascii="Garamond" w:hAnsi="Garamond"/>
          <w:sz w:val="10"/>
          <w:szCs w:val="10"/>
        </w:rPr>
        <w:t xml:space="preserve"> </w:t>
      </w:r>
      <w:proofErr w:type="spellStart"/>
      <w:proofErr w:type="gramStart"/>
      <w:r w:rsidRPr="006F5C29">
        <w:rPr>
          <w:rFonts w:ascii="Garamond" w:hAnsi="Garamond"/>
          <w:sz w:val="10"/>
          <w:szCs w:val="10"/>
        </w:rPr>
        <w:t>pp</w:t>
      </w:r>
      <w:proofErr w:type="spellEnd"/>
      <w:proofErr w:type="gramEnd"/>
      <w:r w:rsidRPr="006F5C29">
        <w:rPr>
          <w:rFonts w:ascii="Garamond" w:hAnsi="Garamond"/>
          <w:sz w:val="10"/>
          <w:szCs w:val="10"/>
        </w:rPr>
        <w:t xml:space="preserve"> 801-932. </w:t>
      </w:r>
    </w:p>
    <w:p w14:paraId="34EC3D4E" w14:textId="77777777" w:rsidR="008A17BA" w:rsidRPr="008A17BA" w:rsidRDefault="008A17BA" w:rsidP="00FE5B97">
      <w:pPr>
        <w:spacing w:line="360" w:lineRule="auto"/>
        <w:jc w:val="both"/>
        <w:rPr>
          <w:rFonts w:ascii="Garamond" w:hAnsi="Garamond" w:cs="Times New Roman"/>
          <w:sz w:val="10"/>
          <w:szCs w:val="10"/>
        </w:rPr>
      </w:pPr>
    </w:p>
    <w:p w14:paraId="0EF92E4D" w14:textId="552C4D1E" w:rsidR="008A17BA" w:rsidRPr="008A17BA" w:rsidRDefault="008A17BA" w:rsidP="00FE5B97">
      <w:pPr>
        <w:spacing w:line="360" w:lineRule="auto"/>
        <w:jc w:val="both"/>
        <w:rPr>
          <w:rFonts w:ascii="Garamond" w:hAnsi="Garamond" w:cs="Times New Roman"/>
          <w:sz w:val="24"/>
        </w:rPr>
      </w:pPr>
      <w:r>
        <w:rPr>
          <w:rFonts w:ascii="Garamond" w:hAnsi="Garamond" w:cs="Times New Roman"/>
          <w:sz w:val="24"/>
        </w:rPr>
        <w:t xml:space="preserve">Thus, I affirm.  </w:t>
      </w:r>
    </w:p>
    <w:p w14:paraId="571E731B" w14:textId="4632BBEF" w:rsidR="003E43CA" w:rsidRDefault="003E43CA">
      <w:pPr>
        <w:rPr>
          <w:rFonts w:ascii="Garamond" w:hAnsi="Garamond" w:cs="Times New Roman"/>
          <w:sz w:val="24"/>
        </w:rPr>
      </w:pPr>
      <w:r>
        <w:rPr>
          <w:rFonts w:ascii="Garamond" w:hAnsi="Garamond" w:cs="Times New Roman"/>
          <w:sz w:val="24"/>
        </w:rPr>
        <w:br w:type="page"/>
      </w:r>
    </w:p>
    <w:p w14:paraId="23609399" w14:textId="4161039A" w:rsidR="003E43CA" w:rsidRPr="003E43CA" w:rsidRDefault="003E43CA" w:rsidP="003E43CA">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sidRPr="003E43CA">
        <w:rPr>
          <w:rFonts w:ascii="Garamond" w:hAnsi="Garamond"/>
          <w:sz w:val="24"/>
          <w:szCs w:val="24"/>
          <w:u w:val="none"/>
        </w:rPr>
        <w:t>Extensions</w:t>
      </w:r>
    </w:p>
    <w:p w14:paraId="4B0B0AE8" w14:textId="77777777" w:rsidR="003E43CA" w:rsidRPr="003E43CA" w:rsidRDefault="003E43CA" w:rsidP="003E43CA">
      <w:pPr>
        <w:spacing w:line="360" w:lineRule="auto"/>
        <w:jc w:val="both"/>
        <w:rPr>
          <w:rFonts w:ascii="Garamond" w:hAnsi="Garamond" w:cs="Times New Roman"/>
          <w:sz w:val="10"/>
          <w:szCs w:val="10"/>
        </w:rPr>
      </w:pPr>
    </w:p>
    <w:p w14:paraId="3B216022" w14:textId="4B968939" w:rsidR="003E43CA" w:rsidRDefault="00B30844" w:rsidP="00CD24C6">
      <w:pPr>
        <w:spacing w:line="360" w:lineRule="auto"/>
        <w:jc w:val="both"/>
        <w:rPr>
          <w:rFonts w:ascii="Garamond" w:hAnsi="Garamond" w:cs="Times New Roman"/>
          <w:sz w:val="24"/>
        </w:rPr>
      </w:pPr>
      <w:r>
        <w:rPr>
          <w:rFonts w:ascii="Garamond" w:hAnsi="Garamond" w:cs="Times New Roman"/>
          <w:sz w:val="24"/>
        </w:rPr>
        <w:t xml:space="preserve">Extend Kingsworth and Hine – a critical genealogy of Western civilization reveals an insidious dualism between the human and non-human.  This reckless transcendence from nature has led humanity to create a “myth of progress”, which has resulted in the age of ecocide. Each second more rainforests are felled, more species are lost to extinction and more resources are consumed; however, </w:t>
      </w:r>
      <w:r w:rsidR="00CD24C6">
        <w:rPr>
          <w:rFonts w:ascii="Garamond" w:hAnsi="Garamond" w:cs="Times New Roman"/>
          <w:sz w:val="24"/>
        </w:rPr>
        <w:t xml:space="preserve">soon the curtain will be drawn back and the myth will be revealed and humanity will have to confront its anthropocentric mindsets.   </w:t>
      </w:r>
    </w:p>
    <w:p w14:paraId="691B39E1" w14:textId="77777777" w:rsidR="00CD24C6" w:rsidRPr="00CD24C6" w:rsidRDefault="00CD24C6" w:rsidP="003E43CA">
      <w:pPr>
        <w:spacing w:line="360" w:lineRule="auto"/>
        <w:jc w:val="both"/>
        <w:rPr>
          <w:rFonts w:ascii="Garamond" w:hAnsi="Garamond" w:cs="Times New Roman"/>
          <w:sz w:val="10"/>
          <w:szCs w:val="10"/>
        </w:rPr>
      </w:pPr>
    </w:p>
    <w:p w14:paraId="36C9420C" w14:textId="275866EE" w:rsidR="00CD24C6" w:rsidRDefault="00CD24C6" w:rsidP="00CD24C6">
      <w:pPr>
        <w:spacing w:line="360" w:lineRule="auto"/>
        <w:jc w:val="both"/>
        <w:rPr>
          <w:rFonts w:ascii="Garamond" w:hAnsi="Garamond" w:cs="Times New Roman"/>
          <w:sz w:val="24"/>
        </w:rPr>
      </w:pPr>
      <w:r>
        <w:rPr>
          <w:rFonts w:ascii="Garamond" w:hAnsi="Garamond" w:cs="Times New Roman"/>
          <w:sz w:val="24"/>
        </w:rPr>
        <w:t>Extend Best – a</w:t>
      </w:r>
      <w:r w:rsidRPr="008535AC">
        <w:rPr>
          <w:rFonts w:ascii="Garamond" w:hAnsi="Garamond" w:cs="Times New Roman"/>
          <w:sz w:val="24"/>
        </w:rPr>
        <w:t>nthropocentrism is the original and foundat</w:t>
      </w:r>
      <w:r>
        <w:rPr>
          <w:rFonts w:ascii="Garamond" w:hAnsi="Garamond" w:cs="Times New Roman"/>
          <w:sz w:val="24"/>
        </w:rPr>
        <w:t xml:space="preserve">ional hierarchy that structures and results in </w:t>
      </w:r>
      <w:r w:rsidRPr="008535AC">
        <w:rPr>
          <w:rFonts w:ascii="Garamond" w:hAnsi="Garamond" w:cs="Times New Roman"/>
          <w:sz w:val="24"/>
        </w:rPr>
        <w:t xml:space="preserve">all other </w:t>
      </w:r>
      <w:r>
        <w:rPr>
          <w:rFonts w:ascii="Garamond" w:hAnsi="Garamond" w:cs="Times New Roman"/>
          <w:sz w:val="24"/>
        </w:rPr>
        <w:t xml:space="preserve">forms of </w:t>
      </w:r>
      <w:r w:rsidRPr="008535AC">
        <w:rPr>
          <w:rFonts w:ascii="Garamond" w:hAnsi="Garamond" w:cs="Times New Roman"/>
          <w:sz w:val="24"/>
        </w:rPr>
        <w:t>oppression. Without the domination of animal’s humans would have never developed the technologies</w:t>
      </w:r>
      <w:r>
        <w:rPr>
          <w:rFonts w:ascii="Garamond" w:hAnsi="Garamond" w:cs="Times New Roman"/>
          <w:sz w:val="24"/>
        </w:rPr>
        <w:t>, such as whips, chains and branding irons to mark animals and slaves as property,</w:t>
      </w:r>
      <w:r w:rsidRPr="008535AC">
        <w:rPr>
          <w:rFonts w:ascii="Garamond" w:hAnsi="Garamond" w:cs="Times New Roman"/>
          <w:sz w:val="24"/>
        </w:rPr>
        <w:t xml:space="preserve"> to oppress all life</w:t>
      </w:r>
      <w:r>
        <w:rPr>
          <w:rFonts w:ascii="Garamond" w:hAnsi="Garamond" w:cs="Times New Roman"/>
          <w:sz w:val="24"/>
        </w:rPr>
        <w:t xml:space="preserve"> </w:t>
      </w:r>
      <w:r w:rsidRPr="008535AC">
        <w:rPr>
          <w:rFonts w:ascii="Garamond" w:hAnsi="Garamond" w:cs="Times New Roman"/>
          <w:sz w:val="24"/>
        </w:rPr>
        <w:t>considered being lesser than human – it is the controlling impact.</w:t>
      </w:r>
      <w:r>
        <w:rPr>
          <w:rFonts w:ascii="Garamond" w:hAnsi="Garamond" w:cs="Times New Roman"/>
          <w:sz w:val="24"/>
        </w:rPr>
        <w:t xml:space="preserve">  </w:t>
      </w:r>
    </w:p>
    <w:p w14:paraId="54885556" w14:textId="77777777" w:rsidR="00CD24C6" w:rsidRPr="00CD24C6" w:rsidRDefault="00CD24C6" w:rsidP="003E43CA">
      <w:pPr>
        <w:spacing w:line="360" w:lineRule="auto"/>
        <w:jc w:val="both"/>
        <w:rPr>
          <w:rFonts w:ascii="Garamond" w:hAnsi="Garamond" w:cs="Times New Roman"/>
          <w:sz w:val="10"/>
          <w:szCs w:val="10"/>
        </w:rPr>
      </w:pPr>
    </w:p>
    <w:p w14:paraId="19AFF470" w14:textId="1C5948D1" w:rsidR="00CD24C6" w:rsidRDefault="00893F2F" w:rsidP="003E43CA">
      <w:pPr>
        <w:spacing w:line="360" w:lineRule="auto"/>
        <w:jc w:val="both"/>
        <w:rPr>
          <w:rFonts w:ascii="Garamond" w:hAnsi="Garamond" w:cs="Times New Roman"/>
          <w:sz w:val="24"/>
        </w:rPr>
      </w:pPr>
      <w:r>
        <w:rPr>
          <w:rFonts w:ascii="Garamond" w:hAnsi="Garamond" w:cs="Times New Roman"/>
          <w:sz w:val="24"/>
        </w:rPr>
        <w:t xml:space="preserve">Extend Kahn – the alternative text is to abandon the idea of resource extraction in favor of an ethical reorientation that aims to include the interests of the environment in our decision-making and undermine the totalizing human – centric mindsets.  </w:t>
      </w:r>
      <w:r w:rsidR="007E7800">
        <w:rPr>
          <w:rFonts w:ascii="Garamond" w:hAnsi="Garamond" w:cs="Times New Roman"/>
          <w:sz w:val="24"/>
        </w:rPr>
        <w:t xml:space="preserve">Humanity has imploded across the Earth, consuming its resources, taking over </w:t>
      </w:r>
      <w:proofErr w:type="gramStart"/>
      <w:r w:rsidR="007E7800">
        <w:rPr>
          <w:rFonts w:ascii="Garamond" w:hAnsi="Garamond" w:cs="Times New Roman"/>
          <w:sz w:val="24"/>
        </w:rPr>
        <w:t>it’s</w:t>
      </w:r>
      <w:proofErr w:type="gramEnd"/>
      <w:r w:rsidR="007E7800">
        <w:rPr>
          <w:rFonts w:ascii="Garamond" w:hAnsi="Garamond" w:cs="Times New Roman"/>
          <w:sz w:val="24"/>
        </w:rPr>
        <w:t xml:space="preserve"> environment, and creating devastating impacts felt by species around the globe.  The idea of resource extraction is the crux of the anthropocentric mindset that led to these problems.  </w:t>
      </w:r>
    </w:p>
    <w:p w14:paraId="3E27EA6E" w14:textId="77777777" w:rsidR="007E7800" w:rsidRPr="007E7800" w:rsidRDefault="007E7800" w:rsidP="003E43CA">
      <w:pPr>
        <w:spacing w:line="360" w:lineRule="auto"/>
        <w:jc w:val="both"/>
        <w:rPr>
          <w:rFonts w:ascii="Garamond" w:hAnsi="Garamond" w:cs="Times New Roman"/>
          <w:sz w:val="10"/>
          <w:szCs w:val="10"/>
        </w:rPr>
      </w:pPr>
    </w:p>
    <w:p w14:paraId="284B3F03" w14:textId="09ECA6B6" w:rsidR="007E7800" w:rsidRDefault="007E7800" w:rsidP="003E43CA">
      <w:pPr>
        <w:spacing w:line="360" w:lineRule="auto"/>
        <w:jc w:val="both"/>
        <w:rPr>
          <w:rFonts w:ascii="Garamond" w:hAnsi="Garamond" w:cs="Times New Roman"/>
          <w:sz w:val="24"/>
        </w:rPr>
      </w:pPr>
      <w:r>
        <w:rPr>
          <w:rFonts w:ascii="Garamond" w:hAnsi="Garamond" w:cs="Times New Roman"/>
          <w:sz w:val="24"/>
        </w:rPr>
        <w:t xml:space="preserve">Extend Kahn 2 – </w:t>
      </w:r>
      <w:r w:rsidR="00B65839">
        <w:rPr>
          <w:rFonts w:ascii="Garamond" w:hAnsi="Garamond" w:cs="Times New Roman"/>
          <w:sz w:val="24"/>
        </w:rPr>
        <w:t xml:space="preserve">only by engaging in an ecopedagogy, i.e., an attempt to foster an appreciation for social justice and environmental respect in our decision-making by eliminating oppressive mindsets, can we prevent the mindsets that we criticize.  This movement is modeled after the Earth Charter, a non-anthropocentric attempt to promote a new form of environmental education that views humans as part of nature, rather than separated from it. </w:t>
      </w:r>
    </w:p>
    <w:p w14:paraId="7F08A69C" w14:textId="77777777" w:rsidR="00B65839" w:rsidRPr="00B65839" w:rsidRDefault="00B65839" w:rsidP="003E43CA">
      <w:pPr>
        <w:spacing w:line="360" w:lineRule="auto"/>
        <w:jc w:val="both"/>
        <w:rPr>
          <w:rFonts w:ascii="Garamond" w:hAnsi="Garamond" w:cs="Times New Roman"/>
          <w:sz w:val="10"/>
          <w:szCs w:val="10"/>
        </w:rPr>
      </w:pPr>
    </w:p>
    <w:p w14:paraId="56C4474B" w14:textId="467F9C2B" w:rsidR="00B65839" w:rsidRDefault="00B65839" w:rsidP="003E43CA">
      <w:pPr>
        <w:spacing w:line="360" w:lineRule="auto"/>
        <w:jc w:val="both"/>
        <w:rPr>
          <w:rFonts w:ascii="Garamond" w:hAnsi="Garamond" w:cs="Times New Roman"/>
          <w:sz w:val="24"/>
        </w:rPr>
      </w:pPr>
      <w:r>
        <w:rPr>
          <w:rFonts w:ascii="Garamond" w:hAnsi="Garamond" w:cs="Times New Roman"/>
          <w:sz w:val="24"/>
        </w:rPr>
        <w:t xml:space="preserve">Extend Kingsworth and Hine 2 – </w:t>
      </w:r>
      <w:r w:rsidR="009A07BD">
        <w:rPr>
          <w:rFonts w:ascii="Garamond" w:hAnsi="Garamond" w:cs="Times New Roman"/>
          <w:sz w:val="24"/>
        </w:rPr>
        <w:t>ivory tower philosophical theories are bankrupt because they willfully separate us from the real world, rendering them obsolete.  The role of the judge must be to undermine the totalizing myths of our civilization</w:t>
      </w:r>
      <w:r w:rsidR="00C34F46">
        <w:rPr>
          <w:rFonts w:ascii="Garamond" w:hAnsi="Garamond" w:cs="Times New Roman"/>
          <w:sz w:val="24"/>
        </w:rPr>
        <w:t xml:space="preserve"> because the hubris of our civilization is epistemically suspect without investigation.  The myths fail to consider a viewpoint other than the viewpoint of humanity, and are self-righteous without deconstruction.  </w:t>
      </w:r>
    </w:p>
    <w:p w14:paraId="734DF12D" w14:textId="77777777" w:rsidR="00ED2A4C" w:rsidRPr="00ED2A4C" w:rsidRDefault="00ED2A4C" w:rsidP="003E43CA">
      <w:pPr>
        <w:spacing w:line="360" w:lineRule="auto"/>
        <w:jc w:val="both"/>
        <w:rPr>
          <w:rFonts w:ascii="Garamond" w:hAnsi="Garamond" w:cs="Times New Roman"/>
          <w:sz w:val="10"/>
          <w:szCs w:val="10"/>
        </w:rPr>
      </w:pPr>
    </w:p>
    <w:p w14:paraId="102A4F00" w14:textId="0021C0CD" w:rsidR="00ED2A4C" w:rsidRDefault="00ED2A4C" w:rsidP="003E43CA">
      <w:pPr>
        <w:spacing w:line="360" w:lineRule="auto"/>
        <w:jc w:val="both"/>
        <w:rPr>
          <w:rFonts w:ascii="Garamond" w:hAnsi="Garamond" w:cs="Times New Roman"/>
          <w:sz w:val="24"/>
        </w:rPr>
      </w:pPr>
      <w:r>
        <w:rPr>
          <w:rFonts w:ascii="Garamond" w:hAnsi="Garamond" w:cs="Times New Roman"/>
          <w:sz w:val="24"/>
        </w:rPr>
        <w:t xml:space="preserve">Extend Foucault – since the ballot gives the judge the power to determine what is endorsed as truthful in this round the judge assumes the role of the intellectual, which by definition means that their primary obligation is to reflect on and deconstruct truth.  This is because the intellectual has the unique ability to determine both the content of truth, and the power of that truth, which gives their position as the intellectual unique meaning.  </w:t>
      </w:r>
    </w:p>
    <w:p w14:paraId="29EE1E3D" w14:textId="77777777" w:rsidR="00ED2A4C" w:rsidRPr="00ED2A4C" w:rsidRDefault="00ED2A4C" w:rsidP="003E43CA">
      <w:pPr>
        <w:spacing w:line="360" w:lineRule="auto"/>
        <w:jc w:val="both"/>
        <w:rPr>
          <w:rFonts w:ascii="Garamond" w:hAnsi="Garamond" w:cs="Times New Roman"/>
          <w:sz w:val="10"/>
          <w:szCs w:val="10"/>
        </w:rPr>
      </w:pPr>
    </w:p>
    <w:p w14:paraId="2F0AD29E" w14:textId="664E1BD2" w:rsidR="00ED2A4C" w:rsidRDefault="00ED2A4C" w:rsidP="003E43CA">
      <w:pPr>
        <w:spacing w:line="360" w:lineRule="auto"/>
        <w:jc w:val="both"/>
        <w:rPr>
          <w:rFonts w:ascii="Garamond" w:hAnsi="Garamond" w:cs="Times New Roman"/>
          <w:sz w:val="24"/>
        </w:rPr>
      </w:pPr>
      <w:r>
        <w:rPr>
          <w:rFonts w:ascii="Garamond" w:hAnsi="Garamond" w:cs="Times New Roman"/>
          <w:sz w:val="24"/>
        </w:rPr>
        <w:t xml:space="preserve">Extend Deleuze – avoiding judgments through combat, or a confrontation of judgment, is epistemologically key because it is only through the act of defying judgment that we see which truths have meaning and are not merely self-righteous.  This makes the framework of the 1AC a pre-requisite to the neg framework because </w:t>
      </w:r>
      <w:r w:rsidR="007E7FE1">
        <w:rPr>
          <w:rFonts w:ascii="Garamond" w:hAnsi="Garamond" w:cs="Times New Roman"/>
          <w:sz w:val="24"/>
        </w:rPr>
        <w:t xml:space="preserve">thought isn’t meaningful and bankrupt unless we first combat judgment.  </w:t>
      </w:r>
    </w:p>
    <w:p w14:paraId="72230935" w14:textId="77777777" w:rsidR="00CD24C6" w:rsidRDefault="00CD24C6" w:rsidP="003E43CA">
      <w:pPr>
        <w:spacing w:line="360" w:lineRule="auto"/>
        <w:jc w:val="both"/>
        <w:rPr>
          <w:rFonts w:ascii="Garamond" w:hAnsi="Garamond" w:cs="Times New Roman"/>
          <w:sz w:val="24"/>
        </w:rPr>
      </w:pPr>
    </w:p>
    <w:p w14:paraId="45252DFD" w14:textId="77777777" w:rsidR="00CD24C6" w:rsidRDefault="00CD24C6" w:rsidP="003E43CA">
      <w:pPr>
        <w:spacing w:line="360" w:lineRule="auto"/>
        <w:jc w:val="both"/>
        <w:rPr>
          <w:rFonts w:ascii="Garamond" w:hAnsi="Garamond" w:cs="Times New Roman"/>
          <w:sz w:val="24"/>
        </w:rPr>
      </w:pPr>
    </w:p>
    <w:p w14:paraId="7765156F" w14:textId="77777777" w:rsidR="007E7FE1" w:rsidRDefault="007E7FE1" w:rsidP="007E7FE1">
      <w:pPr>
        <w:spacing w:line="360" w:lineRule="auto"/>
        <w:jc w:val="both"/>
        <w:rPr>
          <w:rFonts w:ascii="Garamond" w:hAnsi="Garamond" w:cs="Times New Roman"/>
          <w:sz w:val="24"/>
        </w:rPr>
      </w:pPr>
      <w:r>
        <w:rPr>
          <w:rFonts w:ascii="Garamond" w:hAnsi="Garamond" w:cs="Times New Roman"/>
          <w:sz w:val="24"/>
        </w:rPr>
        <w:t xml:space="preserve">Extend Das – anthropocentrism is epistemically suspect, because it fails to include other perspectives and points of reference in its knowledge formulation.  Human knowledge is corrupted through our desires, ambition, as well as our complex power relations.  Removing the anthropocentric mindset allows humans to consider the how our knowledge formulation and practices affect other beings, which is necessary to verify our knowledge.  Epistemology comes prior to other normative constructs because we need to know how we know what we know before we have the ability to discern between right and wrong.  </w:t>
      </w:r>
    </w:p>
    <w:p w14:paraId="0A71CEE6" w14:textId="77777777" w:rsidR="003E43CA" w:rsidRDefault="003E43CA" w:rsidP="003E43CA">
      <w:pPr>
        <w:spacing w:line="360" w:lineRule="auto"/>
        <w:jc w:val="both"/>
        <w:rPr>
          <w:rFonts w:ascii="Garamond" w:hAnsi="Garamond" w:cs="Times New Roman"/>
          <w:sz w:val="24"/>
        </w:rPr>
      </w:pPr>
    </w:p>
    <w:p w14:paraId="01AE3436" w14:textId="77777777" w:rsidR="003E43CA" w:rsidRDefault="003E43CA" w:rsidP="003E43CA">
      <w:pPr>
        <w:spacing w:line="360" w:lineRule="auto"/>
        <w:jc w:val="both"/>
        <w:rPr>
          <w:rFonts w:ascii="Garamond" w:hAnsi="Garamond" w:cs="Times New Roman"/>
          <w:sz w:val="24"/>
        </w:rPr>
      </w:pPr>
    </w:p>
    <w:p w14:paraId="1315AB80" w14:textId="7BD2088E" w:rsidR="003E43CA" w:rsidRDefault="003E43CA">
      <w:pPr>
        <w:rPr>
          <w:rFonts w:ascii="Garamond" w:hAnsi="Garamond" w:cs="Times New Roman"/>
          <w:sz w:val="24"/>
        </w:rPr>
      </w:pPr>
      <w:r>
        <w:rPr>
          <w:rFonts w:ascii="Garamond" w:hAnsi="Garamond" w:cs="Times New Roman"/>
          <w:sz w:val="24"/>
        </w:rPr>
        <w:br w:type="page"/>
      </w:r>
    </w:p>
    <w:p w14:paraId="439F381B" w14:textId="57F0A9EE" w:rsidR="003E43CA" w:rsidRPr="003E43CA" w:rsidRDefault="003E43CA" w:rsidP="003E43CA">
      <w:pPr>
        <w:pStyle w:val="Heading2"/>
        <w:pBdr>
          <w:top w:val="single" w:sz="18" w:space="1" w:color="auto"/>
          <w:left w:val="single" w:sz="18" w:space="4" w:color="auto"/>
          <w:bottom w:val="single" w:sz="18" w:space="1" w:color="auto"/>
          <w:right w:val="single" w:sz="18" w:space="4" w:color="auto"/>
        </w:pBdr>
        <w:spacing w:before="0" w:line="360" w:lineRule="auto"/>
        <w:rPr>
          <w:rFonts w:ascii="Garamond" w:hAnsi="Garamond"/>
          <w:sz w:val="24"/>
          <w:szCs w:val="24"/>
          <w:u w:val="none"/>
        </w:rPr>
      </w:pPr>
      <w:r w:rsidRPr="003E43CA">
        <w:rPr>
          <w:rFonts w:ascii="Garamond" w:hAnsi="Garamond"/>
          <w:sz w:val="24"/>
          <w:szCs w:val="24"/>
          <w:u w:val="none"/>
        </w:rPr>
        <w:t>Theory Frontlines</w:t>
      </w:r>
    </w:p>
    <w:p w14:paraId="4E383BD9" w14:textId="77777777" w:rsidR="003E43CA" w:rsidRPr="003E43CA" w:rsidRDefault="003E43CA" w:rsidP="003E43CA">
      <w:pPr>
        <w:spacing w:line="360" w:lineRule="auto"/>
        <w:jc w:val="both"/>
        <w:rPr>
          <w:rFonts w:ascii="Garamond" w:hAnsi="Garamond" w:cs="Times New Roman"/>
          <w:sz w:val="10"/>
          <w:szCs w:val="10"/>
        </w:rPr>
      </w:pPr>
    </w:p>
    <w:p w14:paraId="1CA90D13" w14:textId="7032D87F" w:rsidR="00DE21F3" w:rsidRDefault="003E43CA" w:rsidP="003E43CA">
      <w:pPr>
        <w:spacing w:line="360" w:lineRule="auto"/>
        <w:jc w:val="center"/>
        <w:rPr>
          <w:rFonts w:ascii="Garamond" w:hAnsi="Garamond" w:cs="Times New Roman"/>
          <w:b/>
          <w:sz w:val="24"/>
        </w:rPr>
      </w:pPr>
      <w:r w:rsidRPr="003E43CA">
        <w:rPr>
          <w:rFonts w:ascii="Garamond" w:hAnsi="Garamond" w:cs="Times New Roman"/>
          <w:b/>
          <w:sz w:val="24"/>
        </w:rPr>
        <w:t>A2: Must Spec Policy</w:t>
      </w:r>
    </w:p>
    <w:p w14:paraId="73F3285A" w14:textId="77777777" w:rsidR="008034FC" w:rsidRDefault="008034FC" w:rsidP="008034FC">
      <w:pPr>
        <w:spacing w:line="360" w:lineRule="auto"/>
        <w:jc w:val="both"/>
        <w:rPr>
          <w:rFonts w:ascii="Garamond" w:hAnsi="Garamond" w:cs="Times New Roman"/>
          <w:sz w:val="24"/>
        </w:rPr>
      </w:pPr>
      <w:r w:rsidRPr="008034FC">
        <w:rPr>
          <w:rFonts w:ascii="Garamond" w:hAnsi="Garamond" w:cs="Times New Roman"/>
          <w:b/>
          <w:sz w:val="24"/>
        </w:rPr>
        <w:t>1.</w:t>
      </w:r>
      <w:r>
        <w:rPr>
          <w:rFonts w:ascii="Garamond" w:hAnsi="Garamond" w:cs="Times New Roman"/>
          <w:sz w:val="24"/>
        </w:rPr>
        <w:t xml:space="preserve"> I Meet – the 1AC alternative text refers to the Earth charter, which I said/would have said is a policy that I would defend disadvantage to.  Even if it is not in the form of a text the alternative text is explicitly labeled as engaging in an ecopedagogy, which in the real world is manifested through the Earth charter.  </w:t>
      </w:r>
    </w:p>
    <w:p w14:paraId="468695E0" w14:textId="77777777" w:rsidR="008034FC" w:rsidRPr="008034FC" w:rsidRDefault="008034FC" w:rsidP="008034FC">
      <w:pPr>
        <w:spacing w:line="360" w:lineRule="auto"/>
        <w:jc w:val="both"/>
        <w:rPr>
          <w:rFonts w:ascii="Garamond" w:hAnsi="Garamond" w:cs="Times New Roman"/>
          <w:sz w:val="8"/>
          <w:szCs w:val="8"/>
        </w:rPr>
      </w:pPr>
    </w:p>
    <w:p w14:paraId="551F8B73" w14:textId="1741C660" w:rsidR="009378DE" w:rsidRDefault="008034FC" w:rsidP="003E43CA">
      <w:pPr>
        <w:spacing w:line="360" w:lineRule="auto"/>
        <w:jc w:val="both"/>
        <w:rPr>
          <w:rFonts w:ascii="Garamond" w:hAnsi="Garamond" w:cs="Times New Roman"/>
          <w:sz w:val="24"/>
        </w:rPr>
      </w:pPr>
      <w:r w:rsidRPr="008034FC">
        <w:rPr>
          <w:rFonts w:ascii="Garamond" w:hAnsi="Garamond" w:cs="Times New Roman"/>
          <w:b/>
          <w:sz w:val="24"/>
        </w:rPr>
        <w:t>2.</w:t>
      </w:r>
      <w:r>
        <w:rPr>
          <w:rFonts w:ascii="Garamond" w:hAnsi="Garamond" w:cs="Times New Roman"/>
          <w:sz w:val="24"/>
        </w:rPr>
        <w:t xml:space="preserve"> I </w:t>
      </w:r>
      <w:proofErr w:type="gramStart"/>
      <w:r>
        <w:rPr>
          <w:rFonts w:ascii="Garamond" w:hAnsi="Garamond" w:cs="Times New Roman"/>
          <w:sz w:val="24"/>
        </w:rPr>
        <w:t>Meet</w:t>
      </w:r>
      <w:proofErr w:type="gramEnd"/>
      <w:r>
        <w:rPr>
          <w:rFonts w:ascii="Garamond" w:hAnsi="Garamond" w:cs="Times New Roman"/>
          <w:sz w:val="24"/>
        </w:rPr>
        <w:t xml:space="preserve"> – I would have specified to any policy that the neg wanted me to defend insofar as it did not condone any anthropocentric mindsets. If this is not the case, then their abuse story rests on the fact that they have no stable text to link their disads to; however, I would have made it clear that I will defend all links to a framework.  </w:t>
      </w:r>
    </w:p>
    <w:p w14:paraId="51640998" w14:textId="77777777" w:rsidR="008034FC" w:rsidRPr="008034FC" w:rsidRDefault="008034FC" w:rsidP="003E43CA">
      <w:pPr>
        <w:spacing w:line="360" w:lineRule="auto"/>
        <w:jc w:val="both"/>
        <w:rPr>
          <w:rFonts w:ascii="Garamond" w:hAnsi="Garamond" w:cs="Times New Roman"/>
          <w:sz w:val="10"/>
          <w:szCs w:val="10"/>
        </w:rPr>
      </w:pPr>
    </w:p>
    <w:p w14:paraId="093E03FE" w14:textId="58F79E54" w:rsidR="008034FC" w:rsidRPr="008034FC" w:rsidRDefault="008034FC" w:rsidP="008034FC">
      <w:pPr>
        <w:spacing w:line="360" w:lineRule="auto"/>
        <w:jc w:val="both"/>
        <w:rPr>
          <w:rFonts w:ascii="Garamond" w:hAnsi="Garamond" w:cs="Times New Roman"/>
          <w:b/>
          <w:sz w:val="24"/>
        </w:rPr>
      </w:pPr>
      <w:r w:rsidRPr="008034FC">
        <w:rPr>
          <w:rFonts w:ascii="Garamond" w:hAnsi="Garamond" w:cs="Times New Roman"/>
          <w:b/>
          <w:sz w:val="24"/>
        </w:rPr>
        <w:t>3.</w:t>
      </w:r>
      <w:r>
        <w:rPr>
          <w:rFonts w:ascii="Garamond" w:hAnsi="Garamond" w:cs="Times New Roman"/>
          <w:sz w:val="24"/>
        </w:rPr>
        <w:t xml:space="preserve"> No Abuse – this claim is merely potential abuse because it says something that I could have done, rather than an act I actually did do, i.e., I didn’t actually sever out of their disads or turns. The judge only has the jurisdiction to vote off things that actually occurred in the round; however, since I didn’t do anything yet, and potential abuse says something I could do, instead of something t</w:t>
      </w:r>
      <w:r w:rsidR="00950787">
        <w:rPr>
          <w:rFonts w:ascii="Garamond" w:hAnsi="Garamond" w:cs="Times New Roman"/>
          <w:sz w:val="24"/>
        </w:rPr>
        <w:t>hat I actually did do the judge</w:t>
      </w:r>
      <w:r>
        <w:rPr>
          <w:rFonts w:ascii="Garamond" w:hAnsi="Garamond" w:cs="Times New Roman"/>
          <w:sz w:val="24"/>
        </w:rPr>
        <w:t xml:space="preserve"> has no jurisdiction to vote off it. </w:t>
      </w:r>
    </w:p>
    <w:p w14:paraId="3635A866" w14:textId="77777777" w:rsidR="009378DE" w:rsidRPr="000A5D9A" w:rsidRDefault="009378DE" w:rsidP="003E43CA">
      <w:pPr>
        <w:spacing w:line="360" w:lineRule="auto"/>
        <w:jc w:val="both"/>
        <w:rPr>
          <w:rFonts w:ascii="Garamond" w:hAnsi="Garamond" w:cs="Times New Roman"/>
          <w:sz w:val="10"/>
          <w:szCs w:val="10"/>
        </w:rPr>
      </w:pPr>
    </w:p>
    <w:p w14:paraId="4A91881A" w14:textId="4525AFE5" w:rsidR="007B63BB" w:rsidRPr="000A5D9A" w:rsidRDefault="000A5D9A" w:rsidP="000A5D9A">
      <w:pPr>
        <w:spacing w:line="360" w:lineRule="auto"/>
        <w:jc w:val="center"/>
        <w:rPr>
          <w:rFonts w:ascii="Garamond" w:hAnsi="Garamond" w:cs="Times New Roman"/>
          <w:b/>
          <w:sz w:val="24"/>
        </w:rPr>
      </w:pPr>
      <w:r>
        <w:rPr>
          <w:rFonts w:ascii="Garamond" w:hAnsi="Garamond" w:cs="Times New Roman"/>
          <w:b/>
          <w:sz w:val="24"/>
        </w:rPr>
        <w:t xml:space="preserve">A2: Must Spec </w:t>
      </w:r>
      <w:r w:rsidR="00950787">
        <w:rPr>
          <w:rFonts w:ascii="Garamond" w:hAnsi="Garamond" w:cs="Times New Roman"/>
          <w:b/>
          <w:sz w:val="24"/>
        </w:rPr>
        <w:t>Resource</w:t>
      </w:r>
    </w:p>
    <w:p w14:paraId="303F868E" w14:textId="77777777" w:rsidR="006D7496" w:rsidRPr="00950787" w:rsidRDefault="006D7496" w:rsidP="003E43CA">
      <w:pPr>
        <w:spacing w:line="360" w:lineRule="auto"/>
        <w:jc w:val="both"/>
        <w:rPr>
          <w:rFonts w:ascii="Garamond" w:hAnsi="Garamond" w:cs="Times New Roman"/>
          <w:sz w:val="10"/>
          <w:szCs w:val="10"/>
        </w:rPr>
      </w:pPr>
    </w:p>
    <w:p w14:paraId="2E81D41C" w14:textId="5B4D4492" w:rsidR="00950787" w:rsidRDefault="00950787" w:rsidP="00950787">
      <w:pPr>
        <w:spacing w:line="360" w:lineRule="auto"/>
        <w:rPr>
          <w:rFonts w:ascii="Garamond" w:hAnsi="Garamond" w:cs="Times New Roman"/>
          <w:sz w:val="24"/>
        </w:rPr>
      </w:pPr>
      <w:r>
        <w:rPr>
          <w:rFonts w:ascii="Garamond" w:hAnsi="Garamond" w:cs="Times New Roman"/>
          <w:b/>
          <w:sz w:val="24"/>
        </w:rPr>
        <w:t>1.</w:t>
      </w:r>
      <w:r>
        <w:rPr>
          <w:rFonts w:ascii="Garamond" w:hAnsi="Garamond" w:cs="Times New Roman"/>
          <w:sz w:val="24"/>
        </w:rPr>
        <w:t xml:space="preserve"> Counter-Interp: the aff may defend all resources and not specify to a single point of conflict insofar as the aff is based in uprooting anthropocentrism and the aff is willing to defend against all disads without severance.  Prefer this interp because:</w:t>
      </w:r>
    </w:p>
    <w:p w14:paraId="176D6876" w14:textId="77777777" w:rsidR="00950787" w:rsidRPr="00950787" w:rsidRDefault="00950787" w:rsidP="00950787">
      <w:pPr>
        <w:spacing w:line="360" w:lineRule="auto"/>
        <w:rPr>
          <w:rFonts w:ascii="Garamond" w:hAnsi="Garamond" w:cs="Times New Roman"/>
          <w:sz w:val="10"/>
          <w:szCs w:val="10"/>
        </w:rPr>
      </w:pPr>
    </w:p>
    <w:p w14:paraId="469F1DE5" w14:textId="40BB5B90" w:rsidR="00950787" w:rsidRDefault="00950787" w:rsidP="00950787">
      <w:pPr>
        <w:spacing w:line="360" w:lineRule="auto"/>
        <w:ind w:left="720"/>
        <w:jc w:val="both"/>
        <w:rPr>
          <w:rFonts w:ascii="Garamond" w:hAnsi="Garamond" w:cs="Times New Roman"/>
          <w:sz w:val="24"/>
        </w:rPr>
      </w:pPr>
      <w:r>
        <w:rPr>
          <w:rFonts w:ascii="Garamond" w:hAnsi="Garamond" w:cs="Times New Roman"/>
          <w:b/>
          <w:sz w:val="24"/>
        </w:rPr>
        <w:t>A.</w:t>
      </w:r>
      <w:r>
        <w:rPr>
          <w:rFonts w:ascii="Garamond" w:hAnsi="Garamond" w:cs="Times New Roman"/>
          <w:sz w:val="24"/>
        </w:rPr>
        <w:t xml:space="preserve"> Anthropocentrism is the ideology that results in a human-centric view of the environment; by removing that view I am endorsing an alternative that protects the environment not because doing so would be a good thing for humans, but because the environment is intrinsically valuable.  This means that any disadvantage they could read would clash with the aff because I am changing the entire mindset.  It also means that they could</w:t>
      </w:r>
      <w:r w:rsidR="00AB3C58">
        <w:rPr>
          <w:rFonts w:ascii="Garamond" w:hAnsi="Garamond" w:cs="Times New Roman"/>
          <w:sz w:val="24"/>
        </w:rPr>
        <w:t xml:space="preserve"> read any disad and I wouldn’t be able to shift out of it without contradicting my advocacy. This means my interp is the best for clash, which is key to education because it’s the foundation of substantive debate, and fairness </w:t>
      </w:r>
      <w:proofErr w:type="gramStart"/>
      <w:r w:rsidR="00AB3C58">
        <w:rPr>
          <w:rFonts w:ascii="Garamond" w:hAnsi="Garamond" w:cs="Times New Roman"/>
          <w:sz w:val="24"/>
        </w:rPr>
        <w:t>because</w:t>
      </w:r>
      <w:proofErr w:type="gramEnd"/>
      <w:r w:rsidR="00AB3C58">
        <w:rPr>
          <w:rFonts w:ascii="Garamond" w:hAnsi="Garamond" w:cs="Times New Roman"/>
          <w:sz w:val="24"/>
        </w:rPr>
        <w:t xml:space="preserve"> clash results in more resolvable debates. It also means my interp is best for neg strategy because my mindset shift is key – if I sever out of a disadvantage, I would not be consistent with the 1AC; this is key to fairness because strategy is necessary to formulate ballot stories.  </w:t>
      </w:r>
    </w:p>
    <w:p w14:paraId="6EB46EFD" w14:textId="77777777" w:rsidR="00AB3C58" w:rsidRPr="00AB3C58" w:rsidRDefault="00AB3C58" w:rsidP="00950787">
      <w:pPr>
        <w:spacing w:line="360" w:lineRule="auto"/>
        <w:ind w:left="720"/>
        <w:jc w:val="both"/>
        <w:rPr>
          <w:rFonts w:ascii="Garamond" w:hAnsi="Garamond" w:cs="Times New Roman"/>
          <w:sz w:val="10"/>
          <w:szCs w:val="10"/>
        </w:rPr>
      </w:pPr>
    </w:p>
    <w:p w14:paraId="1B12CB49" w14:textId="04CBE4D3" w:rsidR="00AB3C58" w:rsidRPr="00AB3C58" w:rsidRDefault="00AB3C58" w:rsidP="00950787">
      <w:pPr>
        <w:spacing w:line="360" w:lineRule="auto"/>
        <w:ind w:left="720"/>
        <w:jc w:val="both"/>
        <w:rPr>
          <w:rFonts w:ascii="Garamond" w:hAnsi="Garamond" w:cs="Times New Roman"/>
          <w:sz w:val="24"/>
        </w:rPr>
      </w:pPr>
      <w:r>
        <w:rPr>
          <w:rFonts w:ascii="Garamond" w:hAnsi="Garamond" w:cs="Times New Roman"/>
          <w:b/>
          <w:sz w:val="24"/>
        </w:rPr>
        <w:t>B.</w:t>
      </w:r>
      <w:r>
        <w:rPr>
          <w:rFonts w:ascii="Garamond" w:hAnsi="Garamond" w:cs="Times New Roman"/>
          <w:sz w:val="24"/>
        </w:rPr>
        <w:t xml:space="preserve"> This is the best interp for real world decision making because specific policies and points of conflicts are pointless unless we first consider the background of those policies.  For example, it makes no sense to have more developing policies under a non-anthropocentric mindset.  This implies that I hold the strongest link to real world education, which is key because it teaches us to critically reflect on the policies that influence our lives.  </w:t>
      </w:r>
    </w:p>
    <w:p w14:paraId="0CC94779" w14:textId="77777777" w:rsidR="00950787" w:rsidRPr="004A59E9" w:rsidRDefault="00950787" w:rsidP="00950787">
      <w:pPr>
        <w:spacing w:line="360" w:lineRule="auto"/>
        <w:rPr>
          <w:rFonts w:ascii="Garamond" w:hAnsi="Garamond" w:cs="Times New Roman"/>
          <w:sz w:val="10"/>
          <w:szCs w:val="10"/>
        </w:rPr>
      </w:pPr>
    </w:p>
    <w:p w14:paraId="087BB87B" w14:textId="205A465E" w:rsidR="004A59E9" w:rsidRPr="004A59E9" w:rsidRDefault="004A59E9" w:rsidP="004A59E9">
      <w:pPr>
        <w:spacing w:line="360" w:lineRule="auto"/>
        <w:jc w:val="both"/>
        <w:rPr>
          <w:rFonts w:ascii="Garamond" w:hAnsi="Garamond" w:cs="Times New Roman"/>
          <w:sz w:val="24"/>
        </w:rPr>
      </w:pPr>
      <w:r>
        <w:rPr>
          <w:rFonts w:ascii="Garamond" w:hAnsi="Garamond" w:cs="Times New Roman"/>
          <w:b/>
          <w:sz w:val="24"/>
        </w:rPr>
        <w:t>2.</w:t>
      </w:r>
      <w:r>
        <w:rPr>
          <w:rFonts w:ascii="Garamond" w:hAnsi="Garamond" w:cs="Times New Roman"/>
          <w:sz w:val="24"/>
        </w:rPr>
        <w:t xml:space="preserve"> I </w:t>
      </w:r>
      <w:proofErr w:type="gramStart"/>
      <w:r>
        <w:rPr>
          <w:rFonts w:ascii="Garamond" w:hAnsi="Garamond" w:cs="Times New Roman"/>
          <w:sz w:val="24"/>
        </w:rPr>
        <w:t>Meet</w:t>
      </w:r>
      <w:proofErr w:type="gramEnd"/>
      <w:r>
        <w:rPr>
          <w:rFonts w:ascii="Garamond" w:hAnsi="Garamond" w:cs="Times New Roman"/>
          <w:sz w:val="24"/>
        </w:rPr>
        <w:t xml:space="preserve"> – if asked in cross-ex I would have told the neg that I would defend any point of conflict or resource that they wanted me to, as well as, all the rest.  This solves all of their abuse because cross-ex is binding and can be easily referenced later in round.  </w:t>
      </w:r>
    </w:p>
    <w:p w14:paraId="111DB5CD" w14:textId="2A0E4290" w:rsidR="000A5D9A" w:rsidRPr="005D3EFE" w:rsidRDefault="00950787" w:rsidP="004A59E9">
      <w:pPr>
        <w:spacing w:line="360" w:lineRule="auto"/>
        <w:jc w:val="center"/>
        <w:rPr>
          <w:rFonts w:ascii="Garamond" w:hAnsi="Garamond" w:cs="Times New Roman"/>
          <w:b/>
          <w:sz w:val="24"/>
        </w:rPr>
      </w:pPr>
      <w:r>
        <w:rPr>
          <w:rFonts w:ascii="Garamond" w:hAnsi="Garamond" w:cs="Times New Roman"/>
          <w:b/>
          <w:sz w:val="24"/>
        </w:rPr>
        <w:t>A2: Must Have Plan-Text</w:t>
      </w:r>
    </w:p>
    <w:p w14:paraId="1019C3BD" w14:textId="77777777" w:rsidR="006D7496" w:rsidRPr="004A59E9" w:rsidRDefault="006D7496" w:rsidP="003E43CA">
      <w:pPr>
        <w:spacing w:line="360" w:lineRule="auto"/>
        <w:jc w:val="both"/>
        <w:rPr>
          <w:rFonts w:ascii="Garamond" w:hAnsi="Garamond" w:cs="Times New Roman"/>
          <w:sz w:val="10"/>
          <w:szCs w:val="10"/>
        </w:rPr>
      </w:pPr>
    </w:p>
    <w:p w14:paraId="424A5752" w14:textId="5CA26329" w:rsidR="004A59E9" w:rsidRDefault="004A59E9" w:rsidP="003E43CA">
      <w:pPr>
        <w:spacing w:line="360" w:lineRule="auto"/>
        <w:jc w:val="both"/>
        <w:rPr>
          <w:rFonts w:ascii="Garamond" w:hAnsi="Garamond" w:cs="Times New Roman"/>
          <w:sz w:val="24"/>
        </w:rPr>
      </w:pPr>
      <w:r>
        <w:rPr>
          <w:rFonts w:ascii="Garamond" w:hAnsi="Garamond" w:cs="Times New Roman"/>
          <w:b/>
          <w:sz w:val="24"/>
        </w:rPr>
        <w:t>1.</w:t>
      </w:r>
      <w:r>
        <w:rPr>
          <w:rFonts w:ascii="Garamond" w:hAnsi="Garamond" w:cs="Times New Roman"/>
          <w:sz w:val="24"/>
        </w:rPr>
        <w:t xml:space="preserve"> </w:t>
      </w:r>
      <w:r w:rsidR="00B85236">
        <w:rPr>
          <w:rFonts w:ascii="Garamond" w:hAnsi="Garamond" w:cs="Times New Roman"/>
          <w:sz w:val="24"/>
        </w:rPr>
        <w:t>Counter-interp</w:t>
      </w:r>
      <w:r>
        <w:rPr>
          <w:rFonts w:ascii="Garamond" w:hAnsi="Garamond" w:cs="Times New Roman"/>
          <w:sz w:val="24"/>
        </w:rPr>
        <w:t xml:space="preserve">: the aff does not have to specify the action in cross-ex if and only if as the aff has an alt text that explains how the aff is going to </w:t>
      </w:r>
      <w:r w:rsidR="00B85236">
        <w:rPr>
          <w:rFonts w:ascii="Garamond" w:hAnsi="Garamond" w:cs="Times New Roman"/>
          <w:sz w:val="24"/>
        </w:rPr>
        <w:t>be changing an existing mindset and how that mindset shift could be manifested in the real world.  I meet this interpretation. The 1AC has a very specific mindset shift in the alternative text, as well as the Kahn 2 evidence, which explains how this mindset could be manifested through real world policies.  Prefer this interp because:</w:t>
      </w:r>
    </w:p>
    <w:p w14:paraId="124FFC71" w14:textId="77777777" w:rsidR="00B85236" w:rsidRPr="00B85236" w:rsidRDefault="00B85236" w:rsidP="003E43CA">
      <w:pPr>
        <w:spacing w:line="360" w:lineRule="auto"/>
        <w:jc w:val="both"/>
        <w:rPr>
          <w:rFonts w:ascii="Garamond" w:hAnsi="Garamond" w:cs="Times New Roman"/>
          <w:sz w:val="10"/>
          <w:szCs w:val="10"/>
        </w:rPr>
      </w:pPr>
    </w:p>
    <w:p w14:paraId="4F8FD9C6" w14:textId="4B3FC13E" w:rsidR="00B85236" w:rsidRPr="00B85236" w:rsidRDefault="00B85236" w:rsidP="00B85236">
      <w:pPr>
        <w:spacing w:line="360" w:lineRule="auto"/>
        <w:ind w:left="720"/>
        <w:rPr>
          <w:rFonts w:ascii="Garamond" w:hAnsi="Garamond" w:cs="Times New Roman"/>
          <w:sz w:val="24"/>
        </w:rPr>
      </w:pPr>
      <w:r>
        <w:rPr>
          <w:rFonts w:ascii="Garamond" w:hAnsi="Garamond" w:cs="Times New Roman"/>
          <w:b/>
          <w:sz w:val="24"/>
        </w:rPr>
        <w:t>A.</w:t>
      </w:r>
      <w:r>
        <w:rPr>
          <w:rFonts w:ascii="Garamond" w:hAnsi="Garamond" w:cs="Times New Roman"/>
          <w:sz w:val="24"/>
        </w:rPr>
        <w:t xml:space="preserve"> Strategy Skew – the neg is forcing me to frame my aff in a specific way, in which, it would not correctly function.  This is because anthropocentrism is a specific plan to be enacted by some policy making body in a developing country, it is a wide-scale mindset change.   The existence of an alternative text solves ALL of their abuse because it specifies exactly what mindset is being changed and to what – it is the equivalent of a plan-text.  However, I also can defend a specific plan in the Earth charter, which they could’ve asked me in cross-ex.  The aff functions so that I can defend both aims and implementation.  Strategy skew is key to fairness because skewing my case-writing strategy harms my ability to get the ballot before I even stand up to say a word in the round.  </w:t>
      </w:r>
    </w:p>
    <w:p w14:paraId="3904B018" w14:textId="77777777" w:rsidR="004A59E9" w:rsidRPr="009965D7" w:rsidRDefault="004A59E9" w:rsidP="003E43CA">
      <w:pPr>
        <w:spacing w:line="360" w:lineRule="auto"/>
        <w:jc w:val="both"/>
        <w:rPr>
          <w:rFonts w:ascii="Garamond" w:hAnsi="Garamond" w:cs="Times New Roman"/>
          <w:sz w:val="10"/>
          <w:szCs w:val="10"/>
        </w:rPr>
      </w:pPr>
    </w:p>
    <w:p w14:paraId="1E25CEE2" w14:textId="2B7E7238" w:rsidR="009965D7" w:rsidRPr="00AB3C58" w:rsidRDefault="009965D7" w:rsidP="009965D7">
      <w:pPr>
        <w:spacing w:line="360" w:lineRule="auto"/>
        <w:ind w:left="720"/>
        <w:jc w:val="both"/>
        <w:rPr>
          <w:rFonts w:ascii="Garamond" w:hAnsi="Garamond" w:cs="Times New Roman"/>
          <w:sz w:val="24"/>
        </w:rPr>
      </w:pPr>
      <w:r>
        <w:rPr>
          <w:rFonts w:ascii="Garamond" w:hAnsi="Garamond" w:cs="Times New Roman"/>
          <w:b/>
          <w:sz w:val="24"/>
        </w:rPr>
        <w:t>B.</w:t>
      </w:r>
      <w:r>
        <w:rPr>
          <w:rFonts w:ascii="Garamond" w:hAnsi="Garamond" w:cs="Times New Roman"/>
          <w:sz w:val="24"/>
        </w:rPr>
        <w:t xml:space="preserve"> This is the best interp for real world decision making because specific policies and points of conflicts are pointless unless we first consider the background of those policies.  For example, it makes no sense to have more developing policies under a non-anthropocentric mindset.  This implies that I hold the strongest link to real world education, which is key because it teaches us to critically reflect on the policies that influence our lives.  </w:t>
      </w:r>
    </w:p>
    <w:p w14:paraId="5DDA3CA5" w14:textId="18555EE2" w:rsidR="009965D7" w:rsidRPr="00E147EA" w:rsidRDefault="009965D7" w:rsidP="003E43CA">
      <w:pPr>
        <w:spacing w:line="360" w:lineRule="auto"/>
        <w:jc w:val="both"/>
        <w:rPr>
          <w:rFonts w:ascii="Garamond" w:hAnsi="Garamond" w:cs="Times New Roman"/>
          <w:sz w:val="10"/>
          <w:szCs w:val="10"/>
        </w:rPr>
      </w:pPr>
    </w:p>
    <w:p w14:paraId="18C3A5BD" w14:textId="67F8514F" w:rsidR="00E147EA" w:rsidRDefault="00E147EA" w:rsidP="00E147EA">
      <w:pPr>
        <w:spacing w:line="360" w:lineRule="auto"/>
        <w:rPr>
          <w:rFonts w:ascii="Garamond" w:hAnsi="Garamond" w:cs="Times New Roman"/>
          <w:sz w:val="24"/>
        </w:rPr>
      </w:pPr>
      <w:r>
        <w:rPr>
          <w:rFonts w:ascii="Garamond" w:hAnsi="Garamond" w:cs="Times New Roman"/>
          <w:b/>
          <w:sz w:val="24"/>
        </w:rPr>
        <w:t>2.</w:t>
      </w:r>
      <w:r>
        <w:rPr>
          <w:rFonts w:ascii="Garamond" w:hAnsi="Garamond" w:cs="Times New Roman"/>
          <w:sz w:val="24"/>
        </w:rPr>
        <w:t xml:space="preserve"> I Meet – if the neg has asked for a plan-text in cross-ex I would’ve told them how the alternative text functioned and how I would have been willing to write down exactly what I would be willing to defend as an aims or policy approach in prep on a sheet of paper that I could be held to.  </w:t>
      </w:r>
    </w:p>
    <w:p w14:paraId="44664EAF" w14:textId="77777777" w:rsidR="00950A7B" w:rsidRPr="00950A7B" w:rsidRDefault="00950A7B" w:rsidP="00E147EA">
      <w:pPr>
        <w:spacing w:line="360" w:lineRule="auto"/>
        <w:rPr>
          <w:rFonts w:ascii="Garamond" w:hAnsi="Garamond" w:cs="Times New Roman"/>
          <w:sz w:val="10"/>
          <w:szCs w:val="10"/>
        </w:rPr>
      </w:pPr>
    </w:p>
    <w:p w14:paraId="771385FD" w14:textId="77777777" w:rsidR="003B4EF3" w:rsidRDefault="003B4EF3">
      <w:pPr>
        <w:rPr>
          <w:rFonts w:ascii="Garamond" w:hAnsi="Garamond" w:cs="Times New Roman"/>
          <w:b/>
          <w:sz w:val="24"/>
        </w:rPr>
      </w:pPr>
      <w:r>
        <w:rPr>
          <w:rFonts w:ascii="Garamond" w:hAnsi="Garamond" w:cs="Times New Roman"/>
          <w:b/>
          <w:sz w:val="24"/>
        </w:rPr>
        <w:br w:type="page"/>
      </w:r>
    </w:p>
    <w:p w14:paraId="150F4F98" w14:textId="78307C0A" w:rsidR="006D3622" w:rsidRDefault="00950A7B" w:rsidP="003B4EF3">
      <w:pPr>
        <w:spacing w:line="360" w:lineRule="auto"/>
        <w:jc w:val="center"/>
        <w:rPr>
          <w:rFonts w:ascii="Garamond" w:hAnsi="Garamond" w:cs="Times New Roman"/>
          <w:sz w:val="24"/>
        </w:rPr>
      </w:pPr>
      <w:r>
        <w:rPr>
          <w:rFonts w:ascii="Garamond" w:hAnsi="Garamond" w:cs="Times New Roman"/>
          <w:b/>
          <w:sz w:val="24"/>
        </w:rPr>
        <w:t xml:space="preserve">A2: </w:t>
      </w:r>
      <w:r w:rsidR="003B4EF3">
        <w:rPr>
          <w:rFonts w:ascii="Garamond" w:hAnsi="Garamond" w:cs="Times New Roman"/>
          <w:b/>
          <w:sz w:val="24"/>
        </w:rPr>
        <w:t>Extra T</w:t>
      </w:r>
    </w:p>
    <w:p w14:paraId="076D3318" w14:textId="77777777" w:rsidR="006D3622" w:rsidRPr="003816DD" w:rsidRDefault="006D3622" w:rsidP="006D3622">
      <w:pPr>
        <w:spacing w:line="360" w:lineRule="auto"/>
        <w:rPr>
          <w:rFonts w:ascii="Garamond" w:hAnsi="Garamond" w:cs="Times New Roman"/>
          <w:sz w:val="10"/>
          <w:szCs w:val="10"/>
        </w:rPr>
      </w:pPr>
    </w:p>
    <w:p w14:paraId="31CE1AFD" w14:textId="073219E1" w:rsidR="003816DD" w:rsidRDefault="003816DD" w:rsidP="00914474">
      <w:pPr>
        <w:spacing w:line="360" w:lineRule="auto"/>
        <w:jc w:val="both"/>
        <w:rPr>
          <w:rFonts w:ascii="Garamond" w:hAnsi="Garamond" w:cs="Times New Roman"/>
          <w:sz w:val="24"/>
        </w:rPr>
      </w:pPr>
      <w:r>
        <w:rPr>
          <w:rFonts w:ascii="Garamond" w:hAnsi="Garamond" w:cs="Times New Roman"/>
          <w:b/>
          <w:sz w:val="24"/>
        </w:rPr>
        <w:t xml:space="preserve">1. </w:t>
      </w:r>
      <w:r w:rsidR="00914474" w:rsidRPr="00914474">
        <w:rPr>
          <w:rFonts w:ascii="Garamond" w:hAnsi="Garamond" w:cs="Times New Roman"/>
          <w:sz w:val="24"/>
        </w:rPr>
        <w:t>Counter-</w:t>
      </w:r>
      <w:r w:rsidR="00914474">
        <w:rPr>
          <w:rFonts w:ascii="Garamond" w:hAnsi="Garamond" w:cs="Times New Roman"/>
          <w:sz w:val="24"/>
        </w:rPr>
        <w:t>Interp: t</w:t>
      </w:r>
      <w:r w:rsidR="00914474" w:rsidRPr="00914474">
        <w:rPr>
          <w:rFonts w:ascii="Garamond" w:hAnsi="Garamond" w:cs="Times New Roman"/>
          <w:sz w:val="24"/>
        </w:rPr>
        <w:t>he aff may run an extra-topical plan as long as the solvency advocate of the plan advocates both the e</w:t>
      </w:r>
      <w:r w:rsidR="00914474">
        <w:rPr>
          <w:rFonts w:ascii="Garamond" w:hAnsi="Garamond" w:cs="Times New Roman"/>
          <w:sz w:val="24"/>
        </w:rPr>
        <w:t xml:space="preserve">xtra-topical and topical action.  I meet the interp because the Kahn 1 and 2 cards call for the rejection of the anthropocentric mindsets that resulted in the oppression of both the third world and the animal world.  </w:t>
      </w:r>
    </w:p>
    <w:p w14:paraId="64407548" w14:textId="77777777" w:rsidR="003816DD" w:rsidRPr="003816DD" w:rsidRDefault="003816DD" w:rsidP="006D3622">
      <w:pPr>
        <w:spacing w:line="360" w:lineRule="auto"/>
        <w:rPr>
          <w:rFonts w:ascii="Garamond" w:hAnsi="Garamond" w:cs="Times New Roman"/>
          <w:sz w:val="10"/>
          <w:szCs w:val="10"/>
        </w:rPr>
      </w:pPr>
    </w:p>
    <w:p w14:paraId="4362B24D" w14:textId="2B57842B" w:rsidR="00914474" w:rsidRDefault="003816DD" w:rsidP="00914474">
      <w:pPr>
        <w:spacing w:line="360" w:lineRule="auto"/>
        <w:ind w:left="720"/>
        <w:jc w:val="both"/>
        <w:rPr>
          <w:rFonts w:ascii="Garamond" w:hAnsi="Garamond"/>
          <w:sz w:val="24"/>
        </w:rPr>
      </w:pPr>
      <w:r w:rsidRPr="00914474">
        <w:rPr>
          <w:rFonts w:ascii="Garamond" w:hAnsi="Garamond" w:cs="Times New Roman"/>
          <w:b/>
          <w:sz w:val="24"/>
        </w:rPr>
        <w:t>A.</w:t>
      </w:r>
      <w:r w:rsidR="00914474" w:rsidRPr="00914474">
        <w:rPr>
          <w:rFonts w:ascii="Garamond" w:hAnsi="Garamond" w:cs="Times New Roman"/>
          <w:b/>
          <w:sz w:val="24"/>
        </w:rPr>
        <w:t xml:space="preserve"> </w:t>
      </w:r>
      <w:r w:rsidR="00914474" w:rsidRPr="00914474">
        <w:rPr>
          <w:rFonts w:ascii="Garamond" w:hAnsi="Garamond"/>
          <w:sz w:val="24"/>
        </w:rPr>
        <w:t xml:space="preserve">Reciprocity: the neg can run an infinite number of non-topical arguments that solve for the aff harms. To maintain reciprocity, the aff must be able to run extra-topical arguments, since the neg can run infinite amount of arguments outside of the </w:t>
      </w:r>
      <w:r w:rsidR="00914474">
        <w:rPr>
          <w:rFonts w:ascii="Garamond" w:hAnsi="Garamond"/>
          <w:sz w:val="24"/>
        </w:rPr>
        <w:t>res</w:t>
      </w:r>
      <w:r w:rsidR="00914474" w:rsidRPr="00914474">
        <w:rPr>
          <w:rFonts w:ascii="Garamond" w:hAnsi="Garamond"/>
          <w:sz w:val="24"/>
        </w:rPr>
        <w:t xml:space="preserve">, such as counterplans </w:t>
      </w:r>
      <w:r w:rsidR="00914474">
        <w:rPr>
          <w:rFonts w:ascii="Garamond" w:hAnsi="Garamond"/>
          <w:sz w:val="24"/>
        </w:rPr>
        <w:t>insofar as</w:t>
      </w:r>
      <w:r w:rsidR="00914474" w:rsidRPr="00914474">
        <w:rPr>
          <w:rFonts w:ascii="Garamond" w:hAnsi="Garamond"/>
          <w:sz w:val="24"/>
        </w:rPr>
        <w:t xml:space="preserve"> </w:t>
      </w:r>
      <w:r w:rsidR="00914474">
        <w:rPr>
          <w:rFonts w:ascii="Garamond" w:hAnsi="Garamond"/>
          <w:sz w:val="24"/>
        </w:rPr>
        <w:t>they’re</w:t>
      </w:r>
      <w:r w:rsidR="00914474" w:rsidRPr="00914474">
        <w:rPr>
          <w:rFonts w:ascii="Garamond" w:hAnsi="Garamond"/>
          <w:sz w:val="24"/>
        </w:rPr>
        <w:t xml:space="preserve"> competitive. Reciprocity is key to fairness, since allowing one side access to more arguments creates an</w:t>
      </w:r>
      <w:r w:rsidR="00914474">
        <w:rPr>
          <w:rFonts w:ascii="Garamond" w:hAnsi="Garamond"/>
          <w:sz w:val="24"/>
        </w:rPr>
        <w:t xml:space="preserve"> inherent inequity in the round.  </w:t>
      </w:r>
    </w:p>
    <w:p w14:paraId="331AEF35" w14:textId="77777777" w:rsidR="00914474" w:rsidRPr="00914474" w:rsidRDefault="00914474" w:rsidP="00914474">
      <w:pPr>
        <w:spacing w:line="360" w:lineRule="auto"/>
        <w:ind w:left="720"/>
        <w:jc w:val="both"/>
        <w:rPr>
          <w:rFonts w:ascii="Garamond" w:hAnsi="Garamond"/>
          <w:sz w:val="10"/>
          <w:szCs w:val="10"/>
        </w:rPr>
      </w:pPr>
    </w:p>
    <w:p w14:paraId="57763D23" w14:textId="3D8D0300" w:rsidR="00914474" w:rsidRPr="00914474" w:rsidRDefault="00914474" w:rsidP="00914474">
      <w:pPr>
        <w:spacing w:line="360" w:lineRule="auto"/>
        <w:ind w:left="720"/>
        <w:jc w:val="both"/>
        <w:rPr>
          <w:rFonts w:ascii="Garamond" w:hAnsi="Garamond"/>
          <w:sz w:val="24"/>
        </w:rPr>
      </w:pPr>
      <w:r>
        <w:rPr>
          <w:rFonts w:ascii="Garamond" w:hAnsi="Garamond"/>
          <w:b/>
          <w:sz w:val="24"/>
        </w:rPr>
        <w:t>B.</w:t>
      </w:r>
      <w:r>
        <w:rPr>
          <w:rFonts w:ascii="Garamond" w:hAnsi="Garamond"/>
          <w:sz w:val="24"/>
        </w:rPr>
        <w:t xml:space="preserve"> Real World Decision-Making: policy-makers never make decisions in a vacuum </w:t>
      </w:r>
      <w:r w:rsidR="00864FA6">
        <w:rPr>
          <w:rFonts w:ascii="Garamond" w:hAnsi="Garamond"/>
          <w:sz w:val="24"/>
        </w:rPr>
        <w:t>since</w:t>
      </w:r>
      <w:r>
        <w:rPr>
          <w:rFonts w:ascii="Garamond" w:hAnsi="Garamond"/>
          <w:sz w:val="24"/>
        </w:rPr>
        <w:t xml:space="preserve"> </w:t>
      </w:r>
      <w:r w:rsidR="00864FA6">
        <w:rPr>
          <w:rFonts w:ascii="Garamond" w:hAnsi="Garamond"/>
          <w:sz w:val="24"/>
        </w:rPr>
        <w:t xml:space="preserve">there aren’t any real world policies that will fit solely within the confines of an LD resolution.  They only reject a policy if there is no better alternative.  Adopting mindsets that frame policies, like non-anthropocentric mindsets, inherently include extra-topical aspects if they are to be realistic. This has the strongest link to fairness because learning how to act as policy-makers translates into real world decision making skills that impact us for the rest of our lives – even outside of debate.  </w:t>
      </w:r>
    </w:p>
    <w:p w14:paraId="17E04824" w14:textId="4206643F" w:rsidR="003816DD" w:rsidRPr="005048FC" w:rsidRDefault="003816DD" w:rsidP="006D3622">
      <w:pPr>
        <w:spacing w:line="360" w:lineRule="auto"/>
        <w:rPr>
          <w:rFonts w:ascii="Garamond" w:hAnsi="Garamond" w:cs="Times New Roman"/>
          <w:sz w:val="10"/>
          <w:szCs w:val="10"/>
        </w:rPr>
      </w:pPr>
    </w:p>
    <w:p w14:paraId="325441DA" w14:textId="0E174896" w:rsidR="005048FC" w:rsidRDefault="005048FC" w:rsidP="006D3622">
      <w:pPr>
        <w:spacing w:line="360" w:lineRule="auto"/>
        <w:rPr>
          <w:rFonts w:ascii="Garamond" w:hAnsi="Garamond" w:cs="Times New Roman"/>
          <w:sz w:val="24"/>
        </w:rPr>
      </w:pPr>
      <w:r>
        <w:rPr>
          <w:rFonts w:ascii="Garamond" w:hAnsi="Garamond" w:cs="Times New Roman"/>
          <w:b/>
          <w:sz w:val="24"/>
        </w:rPr>
        <w:t>2.</w:t>
      </w:r>
      <w:r>
        <w:rPr>
          <w:rFonts w:ascii="Garamond" w:hAnsi="Garamond" w:cs="Times New Roman"/>
          <w:sz w:val="24"/>
        </w:rPr>
        <w:t xml:space="preserve"> Extra-topicality increases negative ground because they can run case disads, counterplans, and kritiks, that all link to the extra-topical part of the plan.  Ground links to fairness because it’s necessary to earn the ballot.  </w:t>
      </w:r>
    </w:p>
    <w:p w14:paraId="2E484E2D" w14:textId="77777777" w:rsidR="005048FC" w:rsidRPr="005048FC" w:rsidRDefault="005048FC" w:rsidP="006D3622">
      <w:pPr>
        <w:spacing w:line="360" w:lineRule="auto"/>
        <w:rPr>
          <w:rFonts w:ascii="Garamond" w:hAnsi="Garamond" w:cs="Times New Roman"/>
          <w:sz w:val="10"/>
          <w:szCs w:val="10"/>
        </w:rPr>
      </w:pPr>
    </w:p>
    <w:p w14:paraId="26EBEA38" w14:textId="6528145B" w:rsidR="005048FC" w:rsidRDefault="005048FC" w:rsidP="005048FC">
      <w:pPr>
        <w:spacing w:line="360" w:lineRule="auto"/>
        <w:jc w:val="both"/>
        <w:rPr>
          <w:rFonts w:ascii="Garamond" w:hAnsi="Garamond" w:cs="Times New Roman"/>
          <w:sz w:val="24"/>
        </w:rPr>
      </w:pPr>
      <w:r>
        <w:rPr>
          <w:rFonts w:ascii="Garamond" w:hAnsi="Garamond" w:cs="Times New Roman"/>
          <w:b/>
          <w:sz w:val="24"/>
        </w:rPr>
        <w:t>3.</w:t>
      </w:r>
      <w:r>
        <w:rPr>
          <w:rFonts w:ascii="Garamond" w:hAnsi="Garamond" w:cs="Times New Roman"/>
          <w:sz w:val="24"/>
        </w:rPr>
        <w:t xml:space="preserve"> The plan increases predictability because the more the plan does the more easy it is find literature to respond to it; predictability is key to fairness because it plays a role in determining our pre-round prep.  </w:t>
      </w:r>
    </w:p>
    <w:p w14:paraId="4DA1C7CA" w14:textId="77777777" w:rsidR="005048FC" w:rsidRPr="005048FC" w:rsidRDefault="005048FC" w:rsidP="005048FC">
      <w:pPr>
        <w:spacing w:line="360" w:lineRule="auto"/>
        <w:jc w:val="both"/>
        <w:rPr>
          <w:rFonts w:ascii="Garamond" w:hAnsi="Garamond" w:cs="Times New Roman"/>
          <w:sz w:val="10"/>
          <w:szCs w:val="10"/>
        </w:rPr>
      </w:pPr>
    </w:p>
    <w:p w14:paraId="0CD87D55" w14:textId="77777777" w:rsidR="005048FC" w:rsidRPr="005048FC" w:rsidRDefault="005048FC" w:rsidP="005048FC">
      <w:pPr>
        <w:spacing w:line="360" w:lineRule="auto"/>
        <w:jc w:val="both"/>
        <w:rPr>
          <w:rFonts w:ascii="Garamond" w:hAnsi="Garamond" w:cs="Times New Roman"/>
          <w:sz w:val="24"/>
        </w:rPr>
      </w:pPr>
      <w:r>
        <w:rPr>
          <w:rFonts w:ascii="Garamond" w:hAnsi="Garamond" w:cs="Times New Roman"/>
          <w:b/>
          <w:sz w:val="24"/>
        </w:rPr>
        <w:t>4.</w:t>
      </w:r>
      <w:r>
        <w:rPr>
          <w:rFonts w:ascii="Garamond" w:hAnsi="Garamond" w:cs="Times New Roman"/>
          <w:sz w:val="24"/>
        </w:rPr>
        <w:t xml:space="preserve"> </w:t>
      </w:r>
      <w:r w:rsidRPr="005048FC">
        <w:rPr>
          <w:rFonts w:ascii="Garamond" w:hAnsi="Garamond" w:cs="Times New Roman"/>
          <w:sz w:val="24"/>
        </w:rPr>
        <w:t>Not A Reason To Reject – Even if the plan takes more action than specifically mandated by the resolved, it isn’t exclusive. There is no word such as ‘only’ in there.</w:t>
      </w:r>
    </w:p>
    <w:p w14:paraId="527A7D54" w14:textId="2E0882C0" w:rsidR="005048FC" w:rsidRPr="005048FC" w:rsidRDefault="005048FC" w:rsidP="005048FC">
      <w:pPr>
        <w:spacing w:line="360" w:lineRule="auto"/>
        <w:jc w:val="both"/>
        <w:rPr>
          <w:rFonts w:ascii="Garamond" w:hAnsi="Garamond" w:cs="Times New Roman"/>
          <w:sz w:val="10"/>
          <w:szCs w:val="10"/>
        </w:rPr>
      </w:pPr>
    </w:p>
    <w:p w14:paraId="655E1F32" w14:textId="6B938690" w:rsidR="005048FC" w:rsidRPr="005048FC" w:rsidRDefault="005048FC" w:rsidP="005048FC">
      <w:pPr>
        <w:spacing w:line="360" w:lineRule="auto"/>
        <w:jc w:val="both"/>
        <w:rPr>
          <w:rFonts w:ascii="Garamond" w:hAnsi="Garamond" w:cs="Times New Roman"/>
          <w:sz w:val="24"/>
        </w:rPr>
      </w:pPr>
      <w:r>
        <w:rPr>
          <w:rFonts w:ascii="Garamond" w:hAnsi="Garamond" w:cs="Times New Roman"/>
          <w:b/>
          <w:sz w:val="24"/>
        </w:rPr>
        <w:t>5.</w:t>
      </w:r>
      <w:r>
        <w:rPr>
          <w:rFonts w:ascii="Garamond" w:hAnsi="Garamond" w:cs="Times New Roman"/>
          <w:sz w:val="24"/>
        </w:rPr>
        <w:t xml:space="preserve"> I Meet – the plan isn’t</w:t>
      </w:r>
      <w:r w:rsidR="00C22B54">
        <w:rPr>
          <w:rFonts w:ascii="Garamond" w:hAnsi="Garamond" w:cs="Times New Roman"/>
          <w:sz w:val="24"/>
        </w:rPr>
        <w:t xml:space="preserve"> extra-topical; it merely advocates for environmental policies, such as the Earth Charter that aim to remove the anthropocentric mindsets behind resource extraction.  </w:t>
      </w:r>
    </w:p>
    <w:p w14:paraId="4AEE2E42" w14:textId="1F1D4C57" w:rsidR="003816DD" w:rsidRDefault="00914474" w:rsidP="006D3622">
      <w:pPr>
        <w:spacing w:line="360" w:lineRule="auto"/>
        <w:rPr>
          <w:rFonts w:ascii="Garamond" w:hAnsi="Garamond" w:cs="Times New Roman"/>
          <w:sz w:val="24"/>
        </w:rPr>
      </w:pPr>
      <w:r>
        <w:rPr>
          <w:rFonts w:ascii="Garamond" w:hAnsi="Garamond" w:cs="Times New Roman"/>
          <w:sz w:val="24"/>
        </w:rPr>
        <w:t xml:space="preserve"> </w:t>
      </w:r>
    </w:p>
    <w:p w14:paraId="034DCE07" w14:textId="77777777" w:rsidR="006D3622" w:rsidRPr="006D3622" w:rsidRDefault="006D3622" w:rsidP="006D3622">
      <w:pPr>
        <w:spacing w:line="360" w:lineRule="auto"/>
        <w:rPr>
          <w:rFonts w:ascii="Garamond" w:hAnsi="Garamond" w:cs="Times New Roman"/>
          <w:sz w:val="24"/>
        </w:rPr>
      </w:pPr>
    </w:p>
    <w:sectPr w:rsidR="006D3622" w:rsidRPr="006D3622" w:rsidSect="003E43CA">
      <w:headerReference w:type="default" r:id="rId10"/>
      <w:pgSz w:w="12240" w:h="15840"/>
      <w:pgMar w:top="576" w:right="720" w:bottom="576" w:left="720" w:header="288" w:footer="28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7B1F77" w14:textId="77777777" w:rsidR="00695AAD" w:rsidRDefault="00695AAD" w:rsidP="004212AD">
      <w:r>
        <w:separator/>
      </w:r>
    </w:p>
  </w:endnote>
  <w:endnote w:type="continuationSeparator" w:id="0">
    <w:p w14:paraId="50A0AF81" w14:textId="77777777" w:rsidR="00695AAD" w:rsidRDefault="00695AAD" w:rsidP="0042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09BC4" w14:textId="77777777" w:rsidR="00695AAD" w:rsidRDefault="00695AAD" w:rsidP="004212AD">
      <w:r>
        <w:separator/>
      </w:r>
    </w:p>
  </w:footnote>
  <w:footnote w:type="continuationSeparator" w:id="0">
    <w:p w14:paraId="52979D57" w14:textId="77777777" w:rsidR="00695AAD" w:rsidRDefault="00695AAD" w:rsidP="004212AD">
      <w:r>
        <w:continuationSeparator/>
      </w:r>
    </w:p>
  </w:footnote>
  <w:footnote w:id="1">
    <w:p w14:paraId="1F97C901" w14:textId="0D1BD267" w:rsidR="00695AAD" w:rsidRPr="00410C03" w:rsidRDefault="00695AAD">
      <w:pPr>
        <w:pStyle w:val="FootnoteText"/>
        <w:rPr>
          <w:rFonts w:ascii="Garamond" w:hAnsi="Garamond"/>
          <w:sz w:val="24"/>
          <w:vertAlign w:val="subscript"/>
        </w:rPr>
      </w:pPr>
      <w:r w:rsidRPr="00410C03">
        <w:rPr>
          <w:rStyle w:val="FootnoteReference"/>
          <w:rFonts w:ascii="Garamond" w:hAnsi="Garamond"/>
          <w:sz w:val="24"/>
          <w:vertAlign w:val="subscript"/>
        </w:rPr>
        <w:footnoteRef/>
      </w:r>
      <w:r w:rsidRPr="00410C03">
        <w:rPr>
          <w:rFonts w:ascii="Garamond" w:hAnsi="Garamond"/>
          <w:sz w:val="24"/>
          <w:vertAlign w:val="subscript"/>
        </w:rPr>
        <w:t xml:space="preserve"> </w:t>
      </w:r>
      <w:proofErr w:type="gramStart"/>
      <w:r w:rsidRPr="00410C03">
        <w:rPr>
          <w:rFonts w:ascii="Garamond" w:hAnsi="Garamond"/>
          <w:sz w:val="24"/>
          <w:vertAlign w:val="subscript"/>
        </w:rPr>
        <w:t>The Dark Mountain Project.</w:t>
      </w:r>
      <w:proofErr w:type="gramEnd"/>
      <w:r w:rsidRPr="00410C03">
        <w:rPr>
          <w:rFonts w:ascii="Garamond" w:hAnsi="Garamond"/>
          <w:sz w:val="24"/>
          <w:vertAlign w:val="subscript"/>
        </w:rPr>
        <w:t xml:space="preserve"> </w:t>
      </w:r>
      <w:proofErr w:type="gramStart"/>
      <w:r w:rsidRPr="00410C03">
        <w:rPr>
          <w:rFonts w:ascii="Garamond" w:hAnsi="Garamond"/>
          <w:sz w:val="24"/>
          <w:vertAlign w:val="subscript"/>
        </w:rPr>
        <w:t>Manifestation of free authors.</w:t>
      </w:r>
      <w:proofErr w:type="gramEnd"/>
      <w:r w:rsidRPr="00410C03">
        <w:rPr>
          <w:rFonts w:ascii="Garamond" w:hAnsi="Garamond"/>
          <w:sz w:val="24"/>
          <w:vertAlign w:val="subscript"/>
        </w:rPr>
        <w:t xml:space="preserve"> “</w:t>
      </w:r>
      <w:proofErr w:type="spellStart"/>
      <w:r w:rsidRPr="00410C03">
        <w:rPr>
          <w:rFonts w:ascii="Garamond" w:hAnsi="Garamond"/>
          <w:sz w:val="24"/>
          <w:vertAlign w:val="subscript"/>
        </w:rPr>
        <w:t>Uncivilisation</w:t>
      </w:r>
      <w:proofErr w:type="spellEnd"/>
      <w:r w:rsidRPr="00410C03">
        <w:rPr>
          <w:rFonts w:ascii="Garamond" w:hAnsi="Garamond"/>
          <w:sz w:val="24"/>
          <w:vertAlign w:val="subscript"/>
        </w:rPr>
        <w:t>: The Dark Mountain Manifesto.” 2009. http://dark </w:t>
      </w:r>
      <w:r>
        <w:rPr>
          <w:rFonts w:ascii="Garamond" w:hAnsi="Garamond"/>
          <w:sz w:val="24"/>
          <w:vertAlign w:val="subscript"/>
        </w:rPr>
        <w:t>mountain.net/about/manifesto/</w:t>
      </w:r>
    </w:p>
  </w:footnote>
  <w:footnote w:id="2">
    <w:p w14:paraId="6FAABF09" w14:textId="790401DE" w:rsidR="00695AAD" w:rsidRDefault="00695AAD" w:rsidP="008E2FA5">
      <w:pPr>
        <w:pStyle w:val="FootnoteText"/>
      </w:pPr>
    </w:p>
  </w:footnote>
  <w:footnote w:id="3">
    <w:p w14:paraId="44E1021C" w14:textId="20EBF1F0" w:rsidR="00695AAD" w:rsidRPr="009958DB" w:rsidRDefault="00695AAD">
      <w:pPr>
        <w:pStyle w:val="FootnoteText"/>
        <w:rPr>
          <w:rFonts w:ascii="Garamond" w:hAnsi="Garamond"/>
          <w:sz w:val="24"/>
          <w:vertAlign w:val="subscript"/>
        </w:rPr>
      </w:pPr>
      <w:r w:rsidRPr="009958DB">
        <w:rPr>
          <w:rStyle w:val="FootnoteReference"/>
          <w:rFonts w:ascii="Garamond" w:hAnsi="Garamond"/>
          <w:sz w:val="24"/>
          <w:vertAlign w:val="subscript"/>
        </w:rPr>
        <w:footnoteRef/>
      </w:r>
      <w:r w:rsidRPr="009958DB">
        <w:rPr>
          <w:rFonts w:ascii="Garamond" w:hAnsi="Garamond"/>
          <w:sz w:val="24"/>
          <w:vertAlign w:val="subscript"/>
        </w:rPr>
        <w:t xml:space="preserve"> Best 7 (Steven – Chair of Philosophy @ University of Texas – El Paso, Review of Charles Patterson’s “The Eternal Treblinka: Our Treatment of Animals and the Holocaust”</w:t>
      </w:r>
      <w:r>
        <w:rPr>
          <w:rFonts w:ascii="Garamond" w:hAnsi="Garamond"/>
          <w:sz w:val="24"/>
          <w:vertAlign w:val="subscript"/>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4E3ED" w14:textId="6D1C84C6" w:rsidR="00695AAD" w:rsidRPr="003F2B56" w:rsidRDefault="00695AAD" w:rsidP="004212AD">
    <w:pPr>
      <w:pStyle w:val="Header"/>
      <w:tabs>
        <w:tab w:val="clear" w:pos="4320"/>
        <w:tab w:val="clear" w:pos="8640"/>
        <w:tab w:val="center" w:pos="10710"/>
      </w:tabs>
      <w:rPr>
        <w:rFonts w:ascii="Times New Roman" w:hAnsi="Times New Roman" w:cs="Times New Roman"/>
        <w:b/>
        <w:szCs w:val="2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4ECE"/>
    <w:multiLevelType w:val="hybridMultilevel"/>
    <w:tmpl w:val="E2382DF2"/>
    <w:lvl w:ilvl="0" w:tplc="0409000F">
      <w:start w:val="1"/>
      <w:numFmt w:val="decimal"/>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
    <w:nsid w:val="2C4506BA"/>
    <w:multiLevelType w:val="multilevel"/>
    <w:tmpl w:val="9236B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40F3C97"/>
    <w:multiLevelType w:val="multilevel"/>
    <w:tmpl w:val="45BA7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54E6966"/>
    <w:multiLevelType w:val="multilevel"/>
    <w:tmpl w:val="7D30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3"/>
  </w:num>
  <w:num w:numId="4">
    <w:abstractNumId w:val="2"/>
  </w:num>
  <w:num w:numId="5">
    <w:abstractNumId w:val="7"/>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FBE"/>
    <w:rsid w:val="00002E95"/>
    <w:rsid w:val="00003DBA"/>
    <w:rsid w:val="000043B3"/>
    <w:rsid w:val="000109B9"/>
    <w:rsid w:val="00014C45"/>
    <w:rsid w:val="00014D81"/>
    <w:rsid w:val="000176EF"/>
    <w:rsid w:val="00020A2E"/>
    <w:rsid w:val="00025126"/>
    <w:rsid w:val="00027B7E"/>
    <w:rsid w:val="00031271"/>
    <w:rsid w:val="00032733"/>
    <w:rsid w:val="000369F4"/>
    <w:rsid w:val="0003746D"/>
    <w:rsid w:val="000377B4"/>
    <w:rsid w:val="0004583A"/>
    <w:rsid w:val="00045F2A"/>
    <w:rsid w:val="000500AD"/>
    <w:rsid w:val="000515D0"/>
    <w:rsid w:val="00052FA2"/>
    <w:rsid w:val="00054985"/>
    <w:rsid w:val="00056E7F"/>
    <w:rsid w:val="00057295"/>
    <w:rsid w:val="0005789F"/>
    <w:rsid w:val="0006155A"/>
    <w:rsid w:val="00063954"/>
    <w:rsid w:val="00066275"/>
    <w:rsid w:val="00067EAE"/>
    <w:rsid w:val="0007137C"/>
    <w:rsid w:val="00073B95"/>
    <w:rsid w:val="00074159"/>
    <w:rsid w:val="00074B2C"/>
    <w:rsid w:val="00077AFE"/>
    <w:rsid w:val="00081B47"/>
    <w:rsid w:val="00082C21"/>
    <w:rsid w:val="00096B0D"/>
    <w:rsid w:val="000A112E"/>
    <w:rsid w:val="000A3292"/>
    <w:rsid w:val="000A3F76"/>
    <w:rsid w:val="000A3F9E"/>
    <w:rsid w:val="000A5D9A"/>
    <w:rsid w:val="000A70C9"/>
    <w:rsid w:val="000A7F04"/>
    <w:rsid w:val="000B50E6"/>
    <w:rsid w:val="000B6F24"/>
    <w:rsid w:val="000C0ECF"/>
    <w:rsid w:val="000C66E6"/>
    <w:rsid w:val="000D21CE"/>
    <w:rsid w:val="000D3972"/>
    <w:rsid w:val="000D498F"/>
    <w:rsid w:val="000D5173"/>
    <w:rsid w:val="000D58D7"/>
    <w:rsid w:val="000E0BCB"/>
    <w:rsid w:val="000E1E1E"/>
    <w:rsid w:val="000E693C"/>
    <w:rsid w:val="000F170F"/>
    <w:rsid w:val="000F260E"/>
    <w:rsid w:val="000F6370"/>
    <w:rsid w:val="000F735A"/>
    <w:rsid w:val="001020B2"/>
    <w:rsid w:val="00102D94"/>
    <w:rsid w:val="00104FBF"/>
    <w:rsid w:val="001063B5"/>
    <w:rsid w:val="001068AC"/>
    <w:rsid w:val="00107F6D"/>
    <w:rsid w:val="001102EA"/>
    <w:rsid w:val="00112B53"/>
    <w:rsid w:val="00115D3D"/>
    <w:rsid w:val="00116A32"/>
    <w:rsid w:val="00120924"/>
    <w:rsid w:val="00124005"/>
    <w:rsid w:val="0012574F"/>
    <w:rsid w:val="00125BFA"/>
    <w:rsid w:val="00126711"/>
    <w:rsid w:val="00135641"/>
    <w:rsid w:val="001407F0"/>
    <w:rsid w:val="0014128B"/>
    <w:rsid w:val="001426C4"/>
    <w:rsid w:val="001472A8"/>
    <w:rsid w:val="00147770"/>
    <w:rsid w:val="001538DF"/>
    <w:rsid w:val="0015523C"/>
    <w:rsid w:val="00165124"/>
    <w:rsid w:val="0016596E"/>
    <w:rsid w:val="00166239"/>
    <w:rsid w:val="001663A1"/>
    <w:rsid w:val="00167789"/>
    <w:rsid w:val="00167C39"/>
    <w:rsid w:val="00167CD4"/>
    <w:rsid w:val="001711A6"/>
    <w:rsid w:val="00171AF6"/>
    <w:rsid w:val="00172177"/>
    <w:rsid w:val="0018123C"/>
    <w:rsid w:val="001814E8"/>
    <w:rsid w:val="00184DAB"/>
    <w:rsid w:val="00187FB5"/>
    <w:rsid w:val="00190546"/>
    <w:rsid w:val="0019222F"/>
    <w:rsid w:val="001931AD"/>
    <w:rsid w:val="001A01BD"/>
    <w:rsid w:val="001A0C28"/>
    <w:rsid w:val="001A3F55"/>
    <w:rsid w:val="001A7059"/>
    <w:rsid w:val="001A718A"/>
    <w:rsid w:val="001A7518"/>
    <w:rsid w:val="001B0202"/>
    <w:rsid w:val="001B0A06"/>
    <w:rsid w:val="001B1644"/>
    <w:rsid w:val="001B1879"/>
    <w:rsid w:val="001B1A6D"/>
    <w:rsid w:val="001B4A01"/>
    <w:rsid w:val="001B56D8"/>
    <w:rsid w:val="001B5FD1"/>
    <w:rsid w:val="001C197E"/>
    <w:rsid w:val="001C1BB7"/>
    <w:rsid w:val="001C31D2"/>
    <w:rsid w:val="001C5F9E"/>
    <w:rsid w:val="001C6386"/>
    <w:rsid w:val="001D6899"/>
    <w:rsid w:val="001E0332"/>
    <w:rsid w:val="001E3034"/>
    <w:rsid w:val="001E328C"/>
    <w:rsid w:val="001E3D08"/>
    <w:rsid w:val="001E40C1"/>
    <w:rsid w:val="001E56BF"/>
    <w:rsid w:val="001E6978"/>
    <w:rsid w:val="001E6F26"/>
    <w:rsid w:val="001E7FF1"/>
    <w:rsid w:val="001F01E7"/>
    <w:rsid w:val="001F0EC6"/>
    <w:rsid w:val="001F46C1"/>
    <w:rsid w:val="001F60AC"/>
    <w:rsid w:val="00201BB7"/>
    <w:rsid w:val="00203589"/>
    <w:rsid w:val="00204A06"/>
    <w:rsid w:val="00205FDE"/>
    <w:rsid w:val="00211DEA"/>
    <w:rsid w:val="00211E28"/>
    <w:rsid w:val="00212B1A"/>
    <w:rsid w:val="0021741C"/>
    <w:rsid w:val="00217F09"/>
    <w:rsid w:val="00222C89"/>
    <w:rsid w:val="002232AF"/>
    <w:rsid w:val="0022555E"/>
    <w:rsid w:val="002261A4"/>
    <w:rsid w:val="00232D73"/>
    <w:rsid w:val="002335B2"/>
    <w:rsid w:val="002354B5"/>
    <w:rsid w:val="00242C4B"/>
    <w:rsid w:val="00242FFD"/>
    <w:rsid w:val="002447C6"/>
    <w:rsid w:val="002458D2"/>
    <w:rsid w:val="00247587"/>
    <w:rsid w:val="002518D0"/>
    <w:rsid w:val="002519CE"/>
    <w:rsid w:val="002520AD"/>
    <w:rsid w:val="00254BBE"/>
    <w:rsid w:val="00256078"/>
    <w:rsid w:val="00257246"/>
    <w:rsid w:val="00261B61"/>
    <w:rsid w:val="00263D91"/>
    <w:rsid w:val="002647A0"/>
    <w:rsid w:val="00264AF8"/>
    <w:rsid w:val="002700AF"/>
    <w:rsid w:val="00274BBE"/>
    <w:rsid w:val="002755A6"/>
    <w:rsid w:val="002763A6"/>
    <w:rsid w:val="002771E1"/>
    <w:rsid w:val="00281A4A"/>
    <w:rsid w:val="0028405E"/>
    <w:rsid w:val="00284137"/>
    <w:rsid w:val="00286665"/>
    <w:rsid w:val="00290A94"/>
    <w:rsid w:val="00291436"/>
    <w:rsid w:val="00292DE9"/>
    <w:rsid w:val="0029389C"/>
    <w:rsid w:val="00296D9B"/>
    <w:rsid w:val="002A1567"/>
    <w:rsid w:val="002A1EC0"/>
    <w:rsid w:val="002A2A4C"/>
    <w:rsid w:val="002A35E7"/>
    <w:rsid w:val="002A44F6"/>
    <w:rsid w:val="002A56EC"/>
    <w:rsid w:val="002B28AD"/>
    <w:rsid w:val="002B30E4"/>
    <w:rsid w:val="002B3B41"/>
    <w:rsid w:val="002B6AD7"/>
    <w:rsid w:val="002C2694"/>
    <w:rsid w:val="002C553D"/>
    <w:rsid w:val="002C7B5D"/>
    <w:rsid w:val="002D0C7F"/>
    <w:rsid w:val="002D2698"/>
    <w:rsid w:val="002D2982"/>
    <w:rsid w:val="002D2F58"/>
    <w:rsid w:val="002D3DDA"/>
    <w:rsid w:val="002D43B7"/>
    <w:rsid w:val="002D6C81"/>
    <w:rsid w:val="002D6E9A"/>
    <w:rsid w:val="002D6ED3"/>
    <w:rsid w:val="002E4752"/>
    <w:rsid w:val="002E65B6"/>
    <w:rsid w:val="002F07E0"/>
    <w:rsid w:val="002F0EE6"/>
    <w:rsid w:val="002F2006"/>
    <w:rsid w:val="002F4536"/>
    <w:rsid w:val="002F4E00"/>
    <w:rsid w:val="002F6D42"/>
    <w:rsid w:val="00301639"/>
    <w:rsid w:val="00303892"/>
    <w:rsid w:val="00303BD9"/>
    <w:rsid w:val="003041F8"/>
    <w:rsid w:val="00310B45"/>
    <w:rsid w:val="00312078"/>
    <w:rsid w:val="003132AC"/>
    <w:rsid w:val="00313D19"/>
    <w:rsid w:val="00314065"/>
    <w:rsid w:val="00314603"/>
    <w:rsid w:val="00314E8F"/>
    <w:rsid w:val="00316508"/>
    <w:rsid w:val="0031735A"/>
    <w:rsid w:val="00317CC6"/>
    <w:rsid w:val="0032017C"/>
    <w:rsid w:val="00322215"/>
    <w:rsid w:val="00324D16"/>
    <w:rsid w:val="00325177"/>
    <w:rsid w:val="0032522C"/>
    <w:rsid w:val="003314D6"/>
    <w:rsid w:val="00332570"/>
    <w:rsid w:val="00332EAE"/>
    <w:rsid w:val="003357A1"/>
    <w:rsid w:val="003359C3"/>
    <w:rsid w:val="003376FC"/>
    <w:rsid w:val="003415CA"/>
    <w:rsid w:val="003427E6"/>
    <w:rsid w:val="00342B8E"/>
    <w:rsid w:val="00343DF0"/>
    <w:rsid w:val="003440F4"/>
    <w:rsid w:val="003447EB"/>
    <w:rsid w:val="0034623C"/>
    <w:rsid w:val="0035026A"/>
    <w:rsid w:val="00354D20"/>
    <w:rsid w:val="0035567A"/>
    <w:rsid w:val="00363CD8"/>
    <w:rsid w:val="00370D23"/>
    <w:rsid w:val="00373F5F"/>
    <w:rsid w:val="0037511E"/>
    <w:rsid w:val="00375D97"/>
    <w:rsid w:val="00381213"/>
    <w:rsid w:val="003816DD"/>
    <w:rsid w:val="00382EFC"/>
    <w:rsid w:val="00384B27"/>
    <w:rsid w:val="00391AEC"/>
    <w:rsid w:val="003944E2"/>
    <w:rsid w:val="00394ADE"/>
    <w:rsid w:val="003A1B18"/>
    <w:rsid w:val="003B013B"/>
    <w:rsid w:val="003B270C"/>
    <w:rsid w:val="003B4EF3"/>
    <w:rsid w:val="003B5263"/>
    <w:rsid w:val="003B5AF1"/>
    <w:rsid w:val="003B6765"/>
    <w:rsid w:val="003B6E25"/>
    <w:rsid w:val="003B7425"/>
    <w:rsid w:val="003C0707"/>
    <w:rsid w:val="003C3944"/>
    <w:rsid w:val="003C417B"/>
    <w:rsid w:val="003C507A"/>
    <w:rsid w:val="003C5366"/>
    <w:rsid w:val="003C66B0"/>
    <w:rsid w:val="003C7FF0"/>
    <w:rsid w:val="003D1B5C"/>
    <w:rsid w:val="003D31EE"/>
    <w:rsid w:val="003D4B38"/>
    <w:rsid w:val="003D5701"/>
    <w:rsid w:val="003E2550"/>
    <w:rsid w:val="003E4349"/>
    <w:rsid w:val="003E43CA"/>
    <w:rsid w:val="003E5E01"/>
    <w:rsid w:val="003F18CB"/>
    <w:rsid w:val="003F2B56"/>
    <w:rsid w:val="003F3380"/>
    <w:rsid w:val="003F5E52"/>
    <w:rsid w:val="00400F10"/>
    <w:rsid w:val="0040583D"/>
    <w:rsid w:val="004064AF"/>
    <w:rsid w:val="00407EC8"/>
    <w:rsid w:val="00410C03"/>
    <w:rsid w:val="00414CE8"/>
    <w:rsid w:val="0041797B"/>
    <w:rsid w:val="004212AD"/>
    <w:rsid w:val="00422EE9"/>
    <w:rsid w:val="00423A63"/>
    <w:rsid w:val="0042791C"/>
    <w:rsid w:val="004279AC"/>
    <w:rsid w:val="00427E37"/>
    <w:rsid w:val="0043039E"/>
    <w:rsid w:val="0043331B"/>
    <w:rsid w:val="00433771"/>
    <w:rsid w:val="00434274"/>
    <w:rsid w:val="004353AB"/>
    <w:rsid w:val="00435EC1"/>
    <w:rsid w:val="00436DE1"/>
    <w:rsid w:val="00440710"/>
    <w:rsid w:val="004422C5"/>
    <w:rsid w:val="00442AC8"/>
    <w:rsid w:val="00452AFD"/>
    <w:rsid w:val="00453B04"/>
    <w:rsid w:val="00454677"/>
    <w:rsid w:val="004566C8"/>
    <w:rsid w:val="00456C4A"/>
    <w:rsid w:val="00460AF9"/>
    <w:rsid w:val="00461A1F"/>
    <w:rsid w:val="0046762E"/>
    <w:rsid w:val="0046773A"/>
    <w:rsid w:val="004701D3"/>
    <w:rsid w:val="00473E2E"/>
    <w:rsid w:val="004754AF"/>
    <w:rsid w:val="00484260"/>
    <w:rsid w:val="0048436D"/>
    <w:rsid w:val="00486BD5"/>
    <w:rsid w:val="00487045"/>
    <w:rsid w:val="004876FC"/>
    <w:rsid w:val="0049063F"/>
    <w:rsid w:val="00492518"/>
    <w:rsid w:val="00493E3A"/>
    <w:rsid w:val="00494373"/>
    <w:rsid w:val="00497CF0"/>
    <w:rsid w:val="004A14BD"/>
    <w:rsid w:val="004A2404"/>
    <w:rsid w:val="004A2776"/>
    <w:rsid w:val="004A2D04"/>
    <w:rsid w:val="004A2F01"/>
    <w:rsid w:val="004A3E5B"/>
    <w:rsid w:val="004A4308"/>
    <w:rsid w:val="004A5271"/>
    <w:rsid w:val="004A59E9"/>
    <w:rsid w:val="004A761A"/>
    <w:rsid w:val="004B2F35"/>
    <w:rsid w:val="004B6A81"/>
    <w:rsid w:val="004C610A"/>
    <w:rsid w:val="004C6CEA"/>
    <w:rsid w:val="004C7F64"/>
    <w:rsid w:val="004D5BB7"/>
    <w:rsid w:val="004D6B2B"/>
    <w:rsid w:val="004E165E"/>
    <w:rsid w:val="004E1ED5"/>
    <w:rsid w:val="004E38CF"/>
    <w:rsid w:val="004E6B6F"/>
    <w:rsid w:val="004F0ACF"/>
    <w:rsid w:val="004F11CF"/>
    <w:rsid w:val="004F1236"/>
    <w:rsid w:val="004F2308"/>
    <w:rsid w:val="004F2C30"/>
    <w:rsid w:val="004F45E9"/>
    <w:rsid w:val="004F7AB8"/>
    <w:rsid w:val="0050391F"/>
    <w:rsid w:val="005048FC"/>
    <w:rsid w:val="005110E5"/>
    <w:rsid w:val="00511662"/>
    <w:rsid w:val="0051270E"/>
    <w:rsid w:val="00513DC0"/>
    <w:rsid w:val="005158ED"/>
    <w:rsid w:val="00517EFD"/>
    <w:rsid w:val="00521A7F"/>
    <w:rsid w:val="00522897"/>
    <w:rsid w:val="00526BEC"/>
    <w:rsid w:val="00527381"/>
    <w:rsid w:val="00527C35"/>
    <w:rsid w:val="005306EE"/>
    <w:rsid w:val="00531B6C"/>
    <w:rsid w:val="00532413"/>
    <w:rsid w:val="00534BC4"/>
    <w:rsid w:val="0053519B"/>
    <w:rsid w:val="00535DEE"/>
    <w:rsid w:val="00540D35"/>
    <w:rsid w:val="00544261"/>
    <w:rsid w:val="00544C61"/>
    <w:rsid w:val="00544E0A"/>
    <w:rsid w:val="005463E6"/>
    <w:rsid w:val="00550544"/>
    <w:rsid w:val="00551FA2"/>
    <w:rsid w:val="005528FB"/>
    <w:rsid w:val="005530F2"/>
    <w:rsid w:val="005549BC"/>
    <w:rsid w:val="0056091A"/>
    <w:rsid w:val="00561942"/>
    <w:rsid w:val="00564B07"/>
    <w:rsid w:val="00564D7E"/>
    <w:rsid w:val="00565533"/>
    <w:rsid w:val="00567F6C"/>
    <w:rsid w:val="0057059D"/>
    <w:rsid w:val="005851A2"/>
    <w:rsid w:val="005861A1"/>
    <w:rsid w:val="00586462"/>
    <w:rsid w:val="00591653"/>
    <w:rsid w:val="00591DD3"/>
    <w:rsid w:val="00593FE2"/>
    <w:rsid w:val="005A1958"/>
    <w:rsid w:val="005A1B44"/>
    <w:rsid w:val="005B069B"/>
    <w:rsid w:val="005B1733"/>
    <w:rsid w:val="005B6C91"/>
    <w:rsid w:val="005B7F84"/>
    <w:rsid w:val="005C34E2"/>
    <w:rsid w:val="005C390A"/>
    <w:rsid w:val="005C49D2"/>
    <w:rsid w:val="005C7DDE"/>
    <w:rsid w:val="005D3EFE"/>
    <w:rsid w:val="005D4757"/>
    <w:rsid w:val="005D4F49"/>
    <w:rsid w:val="005D63BC"/>
    <w:rsid w:val="005D7BE9"/>
    <w:rsid w:val="005D7DB6"/>
    <w:rsid w:val="005D7F80"/>
    <w:rsid w:val="005E28A5"/>
    <w:rsid w:val="005E2C22"/>
    <w:rsid w:val="005E432D"/>
    <w:rsid w:val="005E4A90"/>
    <w:rsid w:val="005E585D"/>
    <w:rsid w:val="005F0A98"/>
    <w:rsid w:val="005F2FFD"/>
    <w:rsid w:val="005F6A13"/>
    <w:rsid w:val="005F6C90"/>
    <w:rsid w:val="00600FC1"/>
    <w:rsid w:val="0060192C"/>
    <w:rsid w:val="00601EDC"/>
    <w:rsid w:val="006024E4"/>
    <w:rsid w:val="00603C90"/>
    <w:rsid w:val="006061D8"/>
    <w:rsid w:val="00611FC4"/>
    <w:rsid w:val="0061438B"/>
    <w:rsid w:val="0061585E"/>
    <w:rsid w:val="00622199"/>
    <w:rsid w:val="0062228C"/>
    <w:rsid w:val="0062556D"/>
    <w:rsid w:val="0062575F"/>
    <w:rsid w:val="00625B02"/>
    <w:rsid w:val="00630684"/>
    <w:rsid w:val="0063227B"/>
    <w:rsid w:val="00632E55"/>
    <w:rsid w:val="006337B4"/>
    <w:rsid w:val="00637901"/>
    <w:rsid w:val="006403ED"/>
    <w:rsid w:val="006406D7"/>
    <w:rsid w:val="00644CD5"/>
    <w:rsid w:val="00650A97"/>
    <w:rsid w:val="00654131"/>
    <w:rsid w:val="0065476C"/>
    <w:rsid w:val="0065493D"/>
    <w:rsid w:val="00661C71"/>
    <w:rsid w:val="00663825"/>
    <w:rsid w:val="006720A2"/>
    <w:rsid w:val="00672A5E"/>
    <w:rsid w:val="00676B55"/>
    <w:rsid w:val="00680076"/>
    <w:rsid w:val="00680252"/>
    <w:rsid w:val="00685D92"/>
    <w:rsid w:val="00687010"/>
    <w:rsid w:val="00694366"/>
    <w:rsid w:val="00695AAD"/>
    <w:rsid w:val="006976FD"/>
    <w:rsid w:val="006A41C0"/>
    <w:rsid w:val="006A62F1"/>
    <w:rsid w:val="006B059D"/>
    <w:rsid w:val="006B248A"/>
    <w:rsid w:val="006B33FB"/>
    <w:rsid w:val="006B5BA9"/>
    <w:rsid w:val="006B7D99"/>
    <w:rsid w:val="006C03A1"/>
    <w:rsid w:val="006C33EB"/>
    <w:rsid w:val="006C376B"/>
    <w:rsid w:val="006C3BF2"/>
    <w:rsid w:val="006C43CB"/>
    <w:rsid w:val="006C4B04"/>
    <w:rsid w:val="006C6613"/>
    <w:rsid w:val="006D062C"/>
    <w:rsid w:val="006D3622"/>
    <w:rsid w:val="006D55DD"/>
    <w:rsid w:val="006D6D3F"/>
    <w:rsid w:val="006D7496"/>
    <w:rsid w:val="006D7A2A"/>
    <w:rsid w:val="006E0458"/>
    <w:rsid w:val="006E102D"/>
    <w:rsid w:val="006E1A3D"/>
    <w:rsid w:val="006E331C"/>
    <w:rsid w:val="006E34C1"/>
    <w:rsid w:val="006E531C"/>
    <w:rsid w:val="006E6256"/>
    <w:rsid w:val="006E7357"/>
    <w:rsid w:val="006F44D1"/>
    <w:rsid w:val="006F5C29"/>
    <w:rsid w:val="006F79C8"/>
    <w:rsid w:val="00701A42"/>
    <w:rsid w:val="00702ADA"/>
    <w:rsid w:val="00702B6E"/>
    <w:rsid w:val="00705904"/>
    <w:rsid w:val="00705D31"/>
    <w:rsid w:val="007113A8"/>
    <w:rsid w:val="00714067"/>
    <w:rsid w:val="00714433"/>
    <w:rsid w:val="007148D9"/>
    <w:rsid w:val="00714B1F"/>
    <w:rsid w:val="007163B2"/>
    <w:rsid w:val="0071762D"/>
    <w:rsid w:val="007212C0"/>
    <w:rsid w:val="007216C7"/>
    <w:rsid w:val="007245CC"/>
    <w:rsid w:val="0072590F"/>
    <w:rsid w:val="00725911"/>
    <w:rsid w:val="00725974"/>
    <w:rsid w:val="007267BD"/>
    <w:rsid w:val="007274D1"/>
    <w:rsid w:val="0073037A"/>
    <w:rsid w:val="00731277"/>
    <w:rsid w:val="00734BFD"/>
    <w:rsid w:val="00740142"/>
    <w:rsid w:val="00740E3C"/>
    <w:rsid w:val="00741FAA"/>
    <w:rsid w:val="00742109"/>
    <w:rsid w:val="00745DB9"/>
    <w:rsid w:val="00750DB3"/>
    <w:rsid w:val="00751080"/>
    <w:rsid w:val="007510D4"/>
    <w:rsid w:val="00751CA2"/>
    <w:rsid w:val="00752C94"/>
    <w:rsid w:val="00753DB0"/>
    <w:rsid w:val="00754197"/>
    <w:rsid w:val="00756EEF"/>
    <w:rsid w:val="00761EFD"/>
    <w:rsid w:val="007651F2"/>
    <w:rsid w:val="00773138"/>
    <w:rsid w:val="00774060"/>
    <w:rsid w:val="00774DD2"/>
    <w:rsid w:val="00775ADA"/>
    <w:rsid w:val="00781B0C"/>
    <w:rsid w:val="00781BE5"/>
    <w:rsid w:val="007835A1"/>
    <w:rsid w:val="00785DF7"/>
    <w:rsid w:val="00785FB9"/>
    <w:rsid w:val="00790440"/>
    <w:rsid w:val="0079093C"/>
    <w:rsid w:val="007910FB"/>
    <w:rsid w:val="0079461E"/>
    <w:rsid w:val="00795684"/>
    <w:rsid w:val="007965D6"/>
    <w:rsid w:val="007A007A"/>
    <w:rsid w:val="007A0436"/>
    <w:rsid w:val="007A066C"/>
    <w:rsid w:val="007A0750"/>
    <w:rsid w:val="007A3A07"/>
    <w:rsid w:val="007A44DA"/>
    <w:rsid w:val="007A50B6"/>
    <w:rsid w:val="007B4A6C"/>
    <w:rsid w:val="007B63BB"/>
    <w:rsid w:val="007B6FEA"/>
    <w:rsid w:val="007C1BC6"/>
    <w:rsid w:val="007C3DAA"/>
    <w:rsid w:val="007C52F0"/>
    <w:rsid w:val="007C574E"/>
    <w:rsid w:val="007C607E"/>
    <w:rsid w:val="007C6AA9"/>
    <w:rsid w:val="007D2E18"/>
    <w:rsid w:val="007D3AB4"/>
    <w:rsid w:val="007D45A1"/>
    <w:rsid w:val="007D58FD"/>
    <w:rsid w:val="007D6A8D"/>
    <w:rsid w:val="007E0E95"/>
    <w:rsid w:val="007E2444"/>
    <w:rsid w:val="007E6B00"/>
    <w:rsid w:val="007E7800"/>
    <w:rsid w:val="007E7FE1"/>
    <w:rsid w:val="007F36D3"/>
    <w:rsid w:val="007F7F6E"/>
    <w:rsid w:val="00800AC1"/>
    <w:rsid w:val="00800B7E"/>
    <w:rsid w:val="008034FC"/>
    <w:rsid w:val="00803667"/>
    <w:rsid w:val="00805450"/>
    <w:rsid w:val="00807869"/>
    <w:rsid w:val="008111B7"/>
    <w:rsid w:val="00814A2D"/>
    <w:rsid w:val="00816E25"/>
    <w:rsid w:val="00817130"/>
    <w:rsid w:val="008212C8"/>
    <w:rsid w:val="00821EF2"/>
    <w:rsid w:val="00824918"/>
    <w:rsid w:val="00825994"/>
    <w:rsid w:val="00825B88"/>
    <w:rsid w:val="008272B9"/>
    <w:rsid w:val="008311D8"/>
    <w:rsid w:val="0083358C"/>
    <w:rsid w:val="0083507B"/>
    <w:rsid w:val="00836194"/>
    <w:rsid w:val="00840628"/>
    <w:rsid w:val="008415D4"/>
    <w:rsid w:val="008445C4"/>
    <w:rsid w:val="00852401"/>
    <w:rsid w:val="00854964"/>
    <w:rsid w:val="008552A5"/>
    <w:rsid w:val="00862216"/>
    <w:rsid w:val="008628ED"/>
    <w:rsid w:val="008629CF"/>
    <w:rsid w:val="00864FA6"/>
    <w:rsid w:val="008665C4"/>
    <w:rsid w:val="008700D2"/>
    <w:rsid w:val="00870567"/>
    <w:rsid w:val="00871DF5"/>
    <w:rsid w:val="008743FB"/>
    <w:rsid w:val="008771BC"/>
    <w:rsid w:val="00877AAF"/>
    <w:rsid w:val="0088301D"/>
    <w:rsid w:val="00883AA5"/>
    <w:rsid w:val="0088705E"/>
    <w:rsid w:val="00891FD8"/>
    <w:rsid w:val="00893F2F"/>
    <w:rsid w:val="008951E1"/>
    <w:rsid w:val="00895574"/>
    <w:rsid w:val="008973B5"/>
    <w:rsid w:val="008A029F"/>
    <w:rsid w:val="008A17BA"/>
    <w:rsid w:val="008A1A78"/>
    <w:rsid w:val="008A2298"/>
    <w:rsid w:val="008A22EB"/>
    <w:rsid w:val="008A3AFC"/>
    <w:rsid w:val="008A5EA6"/>
    <w:rsid w:val="008A7992"/>
    <w:rsid w:val="008B1596"/>
    <w:rsid w:val="008B3307"/>
    <w:rsid w:val="008B5DC5"/>
    <w:rsid w:val="008B74B1"/>
    <w:rsid w:val="008C04CA"/>
    <w:rsid w:val="008C0930"/>
    <w:rsid w:val="008C15DC"/>
    <w:rsid w:val="008C3BB6"/>
    <w:rsid w:val="008C3C53"/>
    <w:rsid w:val="008D14EB"/>
    <w:rsid w:val="008D1EE3"/>
    <w:rsid w:val="008D3639"/>
    <w:rsid w:val="008E1106"/>
    <w:rsid w:val="008E2FA5"/>
    <w:rsid w:val="008E6803"/>
    <w:rsid w:val="008E79F6"/>
    <w:rsid w:val="008F0D82"/>
    <w:rsid w:val="008F1541"/>
    <w:rsid w:val="008F1CD3"/>
    <w:rsid w:val="008F230F"/>
    <w:rsid w:val="008F2506"/>
    <w:rsid w:val="00900CA9"/>
    <w:rsid w:val="00901C0E"/>
    <w:rsid w:val="00902969"/>
    <w:rsid w:val="0090531D"/>
    <w:rsid w:val="0090694B"/>
    <w:rsid w:val="00906F30"/>
    <w:rsid w:val="00907464"/>
    <w:rsid w:val="00907506"/>
    <w:rsid w:val="00910D0A"/>
    <w:rsid w:val="00911045"/>
    <w:rsid w:val="009111DE"/>
    <w:rsid w:val="00914474"/>
    <w:rsid w:val="00914890"/>
    <w:rsid w:val="009153AA"/>
    <w:rsid w:val="00916DFB"/>
    <w:rsid w:val="00916F3C"/>
    <w:rsid w:val="009171C8"/>
    <w:rsid w:val="00917B61"/>
    <w:rsid w:val="00917E20"/>
    <w:rsid w:val="0092122B"/>
    <w:rsid w:val="0092426B"/>
    <w:rsid w:val="0092581A"/>
    <w:rsid w:val="00925E75"/>
    <w:rsid w:val="009273D6"/>
    <w:rsid w:val="00931A9A"/>
    <w:rsid w:val="00935663"/>
    <w:rsid w:val="009362AD"/>
    <w:rsid w:val="0093738C"/>
    <w:rsid w:val="009378DE"/>
    <w:rsid w:val="0094404A"/>
    <w:rsid w:val="00945CD2"/>
    <w:rsid w:val="00946154"/>
    <w:rsid w:val="00950787"/>
    <w:rsid w:val="00950A7B"/>
    <w:rsid w:val="009511D2"/>
    <w:rsid w:val="0095538B"/>
    <w:rsid w:val="00960B23"/>
    <w:rsid w:val="00964B16"/>
    <w:rsid w:val="0096692B"/>
    <w:rsid w:val="00970A21"/>
    <w:rsid w:val="009717D5"/>
    <w:rsid w:val="00972C6C"/>
    <w:rsid w:val="00973517"/>
    <w:rsid w:val="00973F90"/>
    <w:rsid w:val="0097559A"/>
    <w:rsid w:val="00977B4F"/>
    <w:rsid w:val="00980EAA"/>
    <w:rsid w:val="00981457"/>
    <w:rsid w:val="00981D43"/>
    <w:rsid w:val="009845FE"/>
    <w:rsid w:val="009857F5"/>
    <w:rsid w:val="0098768E"/>
    <w:rsid w:val="0099041F"/>
    <w:rsid w:val="00991F92"/>
    <w:rsid w:val="00992691"/>
    <w:rsid w:val="00992A6B"/>
    <w:rsid w:val="009958DB"/>
    <w:rsid w:val="009963A5"/>
    <w:rsid w:val="009965D7"/>
    <w:rsid w:val="009973F1"/>
    <w:rsid w:val="009A008F"/>
    <w:rsid w:val="009A07BD"/>
    <w:rsid w:val="009A1CD5"/>
    <w:rsid w:val="009A524C"/>
    <w:rsid w:val="009A5A2C"/>
    <w:rsid w:val="009A6E21"/>
    <w:rsid w:val="009A7FEE"/>
    <w:rsid w:val="009B4176"/>
    <w:rsid w:val="009B4C27"/>
    <w:rsid w:val="009B5A9E"/>
    <w:rsid w:val="009B5E07"/>
    <w:rsid w:val="009B5E1C"/>
    <w:rsid w:val="009B6030"/>
    <w:rsid w:val="009B6E8E"/>
    <w:rsid w:val="009B766B"/>
    <w:rsid w:val="009C02DB"/>
    <w:rsid w:val="009C1CCC"/>
    <w:rsid w:val="009C4028"/>
    <w:rsid w:val="009C482B"/>
    <w:rsid w:val="009C5A30"/>
    <w:rsid w:val="009C69CF"/>
    <w:rsid w:val="009C6D70"/>
    <w:rsid w:val="009C764B"/>
    <w:rsid w:val="009D0872"/>
    <w:rsid w:val="009D5B58"/>
    <w:rsid w:val="009D681C"/>
    <w:rsid w:val="009D6900"/>
    <w:rsid w:val="009D7939"/>
    <w:rsid w:val="009E16C0"/>
    <w:rsid w:val="009E25E8"/>
    <w:rsid w:val="009E2B28"/>
    <w:rsid w:val="009E38EB"/>
    <w:rsid w:val="009E4C6D"/>
    <w:rsid w:val="009F0DCF"/>
    <w:rsid w:val="009F1E1A"/>
    <w:rsid w:val="009F2D83"/>
    <w:rsid w:val="009F33CC"/>
    <w:rsid w:val="009F37E8"/>
    <w:rsid w:val="009F3910"/>
    <w:rsid w:val="009F44E0"/>
    <w:rsid w:val="009F57FF"/>
    <w:rsid w:val="00A0087B"/>
    <w:rsid w:val="00A01442"/>
    <w:rsid w:val="00A040A3"/>
    <w:rsid w:val="00A044B3"/>
    <w:rsid w:val="00A05801"/>
    <w:rsid w:val="00A10AA7"/>
    <w:rsid w:val="00A17093"/>
    <w:rsid w:val="00A20521"/>
    <w:rsid w:val="00A21331"/>
    <w:rsid w:val="00A24577"/>
    <w:rsid w:val="00A25812"/>
    <w:rsid w:val="00A258E9"/>
    <w:rsid w:val="00A26420"/>
    <w:rsid w:val="00A27710"/>
    <w:rsid w:val="00A31991"/>
    <w:rsid w:val="00A31CC0"/>
    <w:rsid w:val="00A320B9"/>
    <w:rsid w:val="00A33A9E"/>
    <w:rsid w:val="00A34C82"/>
    <w:rsid w:val="00A34E05"/>
    <w:rsid w:val="00A40A54"/>
    <w:rsid w:val="00A44AC0"/>
    <w:rsid w:val="00A45173"/>
    <w:rsid w:val="00A56EF5"/>
    <w:rsid w:val="00A60750"/>
    <w:rsid w:val="00A612A4"/>
    <w:rsid w:val="00A622C7"/>
    <w:rsid w:val="00A6527F"/>
    <w:rsid w:val="00A672B4"/>
    <w:rsid w:val="00A67D41"/>
    <w:rsid w:val="00A70050"/>
    <w:rsid w:val="00A76092"/>
    <w:rsid w:val="00A82805"/>
    <w:rsid w:val="00A8288E"/>
    <w:rsid w:val="00A82F29"/>
    <w:rsid w:val="00A8491F"/>
    <w:rsid w:val="00A84CAE"/>
    <w:rsid w:val="00A87166"/>
    <w:rsid w:val="00A91734"/>
    <w:rsid w:val="00A9188A"/>
    <w:rsid w:val="00A93499"/>
    <w:rsid w:val="00A93CF6"/>
    <w:rsid w:val="00A94FBE"/>
    <w:rsid w:val="00A95437"/>
    <w:rsid w:val="00A96514"/>
    <w:rsid w:val="00AA088B"/>
    <w:rsid w:val="00AA3A93"/>
    <w:rsid w:val="00AA5400"/>
    <w:rsid w:val="00AB1852"/>
    <w:rsid w:val="00AB3C58"/>
    <w:rsid w:val="00AB5E9A"/>
    <w:rsid w:val="00AC2566"/>
    <w:rsid w:val="00AC3A5F"/>
    <w:rsid w:val="00AC43CE"/>
    <w:rsid w:val="00AC5861"/>
    <w:rsid w:val="00AC5B34"/>
    <w:rsid w:val="00AD16DD"/>
    <w:rsid w:val="00AD19D3"/>
    <w:rsid w:val="00AD1E8B"/>
    <w:rsid w:val="00AD227C"/>
    <w:rsid w:val="00AD2587"/>
    <w:rsid w:val="00AD4036"/>
    <w:rsid w:val="00AD5283"/>
    <w:rsid w:val="00AD767D"/>
    <w:rsid w:val="00AE06D9"/>
    <w:rsid w:val="00AE3FAB"/>
    <w:rsid w:val="00AE5A6E"/>
    <w:rsid w:val="00AE5B9F"/>
    <w:rsid w:val="00AE65E9"/>
    <w:rsid w:val="00AE700A"/>
    <w:rsid w:val="00B01222"/>
    <w:rsid w:val="00B0179B"/>
    <w:rsid w:val="00B03AB7"/>
    <w:rsid w:val="00B05CB1"/>
    <w:rsid w:val="00B070A8"/>
    <w:rsid w:val="00B07385"/>
    <w:rsid w:val="00B1355B"/>
    <w:rsid w:val="00B1594C"/>
    <w:rsid w:val="00B163F6"/>
    <w:rsid w:val="00B17345"/>
    <w:rsid w:val="00B2072F"/>
    <w:rsid w:val="00B24C45"/>
    <w:rsid w:val="00B266B5"/>
    <w:rsid w:val="00B279A7"/>
    <w:rsid w:val="00B30844"/>
    <w:rsid w:val="00B326FD"/>
    <w:rsid w:val="00B3324F"/>
    <w:rsid w:val="00B34984"/>
    <w:rsid w:val="00B3598C"/>
    <w:rsid w:val="00B37594"/>
    <w:rsid w:val="00B37C11"/>
    <w:rsid w:val="00B37F2C"/>
    <w:rsid w:val="00B41012"/>
    <w:rsid w:val="00B44083"/>
    <w:rsid w:val="00B466EA"/>
    <w:rsid w:val="00B46D76"/>
    <w:rsid w:val="00B53773"/>
    <w:rsid w:val="00B53FF8"/>
    <w:rsid w:val="00B577A5"/>
    <w:rsid w:val="00B57C4B"/>
    <w:rsid w:val="00B619EF"/>
    <w:rsid w:val="00B62162"/>
    <w:rsid w:val="00B638E6"/>
    <w:rsid w:val="00B65839"/>
    <w:rsid w:val="00B667DF"/>
    <w:rsid w:val="00B71B8E"/>
    <w:rsid w:val="00B72DD0"/>
    <w:rsid w:val="00B73FED"/>
    <w:rsid w:val="00B743C3"/>
    <w:rsid w:val="00B85236"/>
    <w:rsid w:val="00B854F8"/>
    <w:rsid w:val="00B86975"/>
    <w:rsid w:val="00B86CB0"/>
    <w:rsid w:val="00B9100D"/>
    <w:rsid w:val="00B91F21"/>
    <w:rsid w:val="00B9524E"/>
    <w:rsid w:val="00B95647"/>
    <w:rsid w:val="00BA0996"/>
    <w:rsid w:val="00BA592E"/>
    <w:rsid w:val="00BA6FA4"/>
    <w:rsid w:val="00BA72E2"/>
    <w:rsid w:val="00BB0A36"/>
    <w:rsid w:val="00BB1F1C"/>
    <w:rsid w:val="00BB26A4"/>
    <w:rsid w:val="00BB39C3"/>
    <w:rsid w:val="00BB427C"/>
    <w:rsid w:val="00BB5200"/>
    <w:rsid w:val="00BB54EB"/>
    <w:rsid w:val="00BB6F61"/>
    <w:rsid w:val="00BB7F85"/>
    <w:rsid w:val="00BC0584"/>
    <w:rsid w:val="00BC3B7A"/>
    <w:rsid w:val="00BC676A"/>
    <w:rsid w:val="00BD0C4B"/>
    <w:rsid w:val="00BD1623"/>
    <w:rsid w:val="00BD2B73"/>
    <w:rsid w:val="00BE49AE"/>
    <w:rsid w:val="00BE4C3A"/>
    <w:rsid w:val="00BE58BF"/>
    <w:rsid w:val="00BE5BA8"/>
    <w:rsid w:val="00BE6812"/>
    <w:rsid w:val="00BE76F7"/>
    <w:rsid w:val="00BF0999"/>
    <w:rsid w:val="00BF25D2"/>
    <w:rsid w:val="00BF275D"/>
    <w:rsid w:val="00BF37DF"/>
    <w:rsid w:val="00C01FAA"/>
    <w:rsid w:val="00C02950"/>
    <w:rsid w:val="00C0372D"/>
    <w:rsid w:val="00C03F41"/>
    <w:rsid w:val="00C052C3"/>
    <w:rsid w:val="00C061C3"/>
    <w:rsid w:val="00C10794"/>
    <w:rsid w:val="00C139E8"/>
    <w:rsid w:val="00C16198"/>
    <w:rsid w:val="00C175B3"/>
    <w:rsid w:val="00C17B4A"/>
    <w:rsid w:val="00C20A53"/>
    <w:rsid w:val="00C22B54"/>
    <w:rsid w:val="00C23C00"/>
    <w:rsid w:val="00C2584A"/>
    <w:rsid w:val="00C2797F"/>
    <w:rsid w:val="00C3032B"/>
    <w:rsid w:val="00C3193C"/>
    <w:rsid w:val="00C32CAA"/>
    <w:rsid w:val="00C34F46"/>
    <w:rsid w:val="00C351FF"/>
    <w:rsid w:val="00C35895"/>
    <w:rsid w:val="00C35990"/>
    <w:rsid w:val="00C40D5B"/>
    <w:rsid w:val="00C45491"/>
    <w:rsid w:val="00C458AD"/>
    <w:rsid w:val="00C50D25"/>
    <w:rsid w:val="00C53E0C"/>
    <w:rsid w:val="00C5444D"/>
    <w:rsid w:val="00C55F9E"/>
    <w:rsid w:val="00C6005D"/>
    <w:rsid w:val="00C62D40"/>
    <w:rsid w:val="00C63787"/>
    <w:rsid w:val="00C66E18"/>
    <w:rsid w:val="00C70E46"/>
    <w:rsid w:val="00C75EA0"/>
    <w:rsid w:val="00C77E18"/>
    <w:rsid w:val="00C83791"/>
    <w:rsid w:val="00C86931"/>
    <w:rsid w:val="00C906FD"/>
    <w:rsid w:val="00C908F0"/>
    <w:rsid w:val="00C91D74"/>
    <w:rsid w:val="00C91E6C"/>
    <w:rsid w:val="00CA23B7"/>
    <w:rsid w:val="00CA24E5"/>
    <w:rsid w:val="00CA288A"/>
    <w:rsid w:val="00CA3103"/>
    <w:rsid w:val="00CA43C6"/>
    <w:rsid w:val="00CA4406"/>
    <w:rsid w:val="00CA6FD9"/>
    <w:rsid w:val="00CB0FCD"/>
    <w:rsid w:val="00CB21BA"/>
    <w:rsid w:val="00CB3657"/>
    <w:rsid w:val="00CB3ABF"/>
    <w:rsid w:val="00CB3AC6"/>
    <w:rsid w:val="00CB5D62"/>
    <w:rsid w:val="00CB6C1B"/>
    <w:rsid w:val="00CB7395"/>
    <w:rsid w:val="00CC0D6A"/>
    <w:rsid w:val="00CC4766"/>
    <w:rsid w:val="00CC5C7A"/>
    <w:rsid w:val="00CC5FAC"/>
    <w:rsid w:val="00CC6499"/>
    <w:rsid w:val="00CC6EB5"/>
    <w:rsid w:val="00CD003C"/>
    <w:rsid w:val="00CD02EF"/>
    <w:rsid w:val="00CD078A"/>
    <w:rsid w:val="00CD21CC"/>
    <w:rsid w:val="00CD24C6"/>
    <w:rsid w:val="00CD3D47"/>
    <w:rsid w:val="00CD4EA4"/>
    <w:rsid w:val="00CD633D"/>
    <w:rsid w:val="00CE1F55"/>
    <w:rsid w:val="00CE26BF"/>
    <w:rsid w:val="00CE5870"/>
    <w:rsid w:val="00CE5BDE"/>
    <w:rsid w:val="00CE7205"/>
    <w:rsid w:val="00CF0168"/>
    <w:rsid w:val="00CF128D"/>
    <w:rsid w:val="00CF2358"/>
    <w:rsid w:val="00CF2FD0"/>
    <w:rsid w:val="00CF3293"/>
    <w:rsid w:val="00CF3DC7"/>
    <w:rsid w:val="00CF5149"/>
    <w:rsid w:val="00CF56B2"/>
    <w:rsid w:val="00CF653C"/>
    <w:rsid w:val="00D004D4"/>
    <w:rsid w:val="00D0202B"/>
    <w:rsid w:val="00D03570"/>
    <w:rsid w:val="00D059C3"/>
    <w:rsid w:val="00D07656"/>
    <w:rsid w:val="00D07A2D"/>
    <w:rsid w:val="00D11D9D"/>
    <w:rsid w:val="00D12D23"/>
    <w:rsid w:val="00D1578A"/>
    <w:rsid w:val="00D178FB"/>
    <w:rsid w:val="00D263CB"/>
    <w:rsid w:val="00D26BB8"/>
    <w:rsid w:val="00D343B3"/>
    <w:rsid w:val="00D4091D"/>
    <w:rsid w:val="00D40C2A"/>
    <w:rsid w:val="00D440DD"/>
    <w:rsid w:val="00D440F4"/>
    <w:rsid w:val="00D45A64"/>
    <w:rsid w:val="00D46009"/>
    <w:rsid w:val="00D461F1"/>
    <w:rsid w:val="00D54021"/>
    <w:rsid w:val="00D5730E"/>
    <w:rsid w:val="00D5741C"/>
    <w:rsid w:val="00D6105B"/>
    <w:rsid w:val="00D62491"/>
    <w:rsid w:val="00D62B72"/>
    <w:rsid w:val="00D62FFA"/>
    <w:rsid w:val="00D63ACD"/>
    <w:rsid w:val="00D63BEC"/>
    <w:rsid w:val="00D648EE"/>
    <w:rsid w:val="00D64E63"/>
    <w:rsid w:val="00D6624D"/>
    <w:rsid w:val="00D705C1"/>
    <w:rsid w:val="00D72E19"/>
    <w:rsid w:val="00D73FE3"/>
    <w:rsid w:val="00D74946"/>
    <w:rsid w:val="00D75644"/>
    <w:rsid w:val="00D76F84"/>
    <w:rsid w:val="00D77E4C"/>
    <w:rsid w:val="00D81815"/>
    <w:rsid w:val="00D819F7"/>
    <w:rsid w:val="00D823DF"/>
    <w:rsid w:val="00D863AE"/>
    <w:rsid w:val="00D86709"/>
    <w:rsid w:val="00D913A3"/>
    <w:rsid w:val="00D96E7D"/>
    <w:rsid w:val="00DA230E"/>
    <w:rsid w:val="00DA3403"/>
    <w:rsid w:val="00DA44CD"/>
    <w:rsid w:val="00DA7064"/>
    <w:rsid w:val="00DB10C7"/>
    <w:rsid w:val="00DB58FA"/>
    <w:rsid w:val="00DB595A"/>
    <w:rsid w:val="00DB7B61"/>
    <w:rsid w:val="00DC1E7C"/>
    <w:rsid w:val="00DC2336"/>
    <w:rsid w:val="00DC6452"/>
    <w:rsid w:val="00DD007C"/>
    <w:rsid w:val="00DD5747"/>
    <w:rsid w:val="00DD5788"/>
    <w:rsid w:val="00DD5ED5"/>
    <w:rsid w:val="00DE21F3"/>
    <w:rsid w:val="00DE4206"/>
    <w:rsid w:val="00DE5E06"/>
    <w:rsid w:val="00DE63BB"/>
    <w:rsid w:val="00DE74CE"/>
    <w:rsid w:val="00DF169A"/>
    <w:rsid w:val="00DF2D49"/>
    <w:rsid w:val="00E00A90"/>
    <w:rsid w:val="00E06F0F"/>
    <w:rsid w:val="00E07AE4"/>
    <w:rsid w:val="00E1049E"/>
    <w:rsid w:val="00E11EE3"/>
    <w:rsid w:val="00E147EA"/>
    <w:rsid w:val="00E1490D"/>
    <w:rsid w:val="00E14FF0"/>
    <w:rsid w:val="00E156CE"/>
    <w:rsid w:val="00E20157"/>
    <w:rsid w:val="00E2283F"/>
    <w:rsid w:val="00E254B0"/>
    <w:rsid w:val="00E27A2A"/>
    <w:rsid w:val="00E27F6D"/>
    <w:rsid w:val="00E310A3"/>
    <w:rsid w:val="00E3424D"/>
    <w:rsid w:val="00E41373"/>
    <w:rsid w:val="00E548C7"/>
    <w:rsid w:val="00E54C37"/>
    <w:rsid w:val="00E5631E"/>
    <w:rsid w:val="00E6063D"/>
    <w:rsid w:val="00E66907"/>
    <w:rsid w:val="00E67AE6"/>
    <w:rsid w:val="00E80BEC"/>
    <w:rsid w:val="00E86AB3"/>
    <w:rsid w:val="00E91467"/>
    <w:rsid w:val="00E91686"/>
    <w:rsid w:val="00E938C6"/>
    <w:rsid w:val="00E94C29"/>
    <w:rsid w:val="00E9570A"/>
    <w:rsid w:val="00E9773D"/>
    <w:rsid w:val="00EA1ECA"/>
    <w:rsid w:val="00EA31C6"/>
    <w:rsid w:val="00EA4BDF"/>
    <w:rsid w:val="00EA72A3"/>
    <w:rsid w:val="00EA7BE0"/>
    <w:rsid w:val="00EA7E48"/>
    <w:rsid w:val="00EB0F7A"/>
    <w:rsid w:val="00EB558A"/>
    <w:rsid w:val="00EB5B12"/>
    <w:rsid w:val="00EC130E"/>
    <w:rsid w:val="00EC1731"/>
    <w:rsid w:val="00EC1CFF"/>
    <w:rsid w:val="00EC1D56"/>
    <w:rsid w:val="00EC4ACB"/>
    <w:rsid w:val="00EC68B4"/>
    <w:rsid w:val="00EC6D9C"/>
    <w:rsid w:val="00EC79D6"/>
    <w:rsid w:val="00ED2A4C"/>
    <w:rsid w:val="00ED2D4A"/>
    <w:rsid w:val="00ED2ECA"/>
    <w:rsid w:val="00EE15FF"/>
    <w:rsid w:val="00EE197C"/>
    <w:rsid w:val="00EE2BEC"/>
    <w:rsid w:val="00EE4031"/>
    <w:rsid w:val="00EE5E84"/>
    <w:rsid w:val="00EE6DD4"/>
    <w:rsid w:val="00EE7AD8"/>
    <w:rsid w:val="00EF0A92"/>
    <w:rsid w:val="00EF15E6"/>
    <w:rsid w:val="00EF1E26"/>
    <w:rsid w:val="00EF2B9F"/>
    <w:rsid w:val="00EF2F81"/>
    <w:rsid w:val="00EF3CF3"/>
    <w:rsid w:val="00EF76B6"/>
    <w:rsid w:val="00F00338"/>
    <w:rsid w:val="00F00E85"/>
    <w:rsid w:val="00F0781A"/>
    <w:rsid w:val="00F1039C"/>
    <w:rsid w:val="00F10A72"/>
    <w:rsid w:val="00F127D9"/>
    <w:rsid w:val="00F14FB4"/>
    <w:rsid w:val="00F20DFB"/>
    <w:rsid w:val="00F24699"/>
    <w:rsid w:val="00F27162"/>
    <w:rsid w:val="00F27BD5"/>
    <w:rsid w:val="00F30591"/>
    <w:rsid w:val="00F30A1B"/>
    <w:rsid w:val="00F34597"/>
    <w:rsid w:val="00F36C41"/>
    <w:rsid w:val="00F379C2"/>
    <w:rsid w:val="00F41062"/>
    <w:rsid w:val="00F420CE"/>
    <w:rsid w:val="00F44135"/>
    <w:rsid w:val="00F51069"/>
    <w:rsid w:val="00F51646"/>
    <w:rsid w:val="00F51FFA"/>
    <w:rsid w:val="00F52FF5"/>
    <w:rsid w:val="00F54560"/>
    <w:rsid w:val="00F55404"/>
    <w:rsid w:val="00F56F0F"/>
    <w:rsid w:val="00F57882"/>
    <w:rsid w:val="00F60172"/>
    <w:rsid w:val="00F61993"/>
    <w:rsid w:val="00F619F9"/>
    <w:rsid w:val="00F66735"/>
    <w:rsid w:val="00F675EA"/>
    <w:rsid w:val="00F746A5"/>
    <w:rsid w:val="00F7751A"/>
    <w:rsid w:val="00F77BEB"/>
    <w:rsid w:val="00F804DB"/>
    <w:rsid w:val="00F81DE4"/>
    <w:rsid w:val="00F84ABA"/>
    <w:rsid w:val="00F85408"/>
    <w:rsid w:val="00F926C0"/>
    <w:rsid w:val="00F94B12"/>
    <w:rsid w:val="00F954C4"/>
    <w:rsid w:val="00F95768"/>
    <w:rsid w:val="00F97B30"/>
    <w:rsid w:val="00F97CAC"/>
    <w:rsid w:val="00FA00C6"/>
    <w:rsid w:val="00FA294A"/>
    <w:rsid w:val="00FA5CB6"/>
    <w:rsid w:val="00FA5D30"/>
    <w:rsid w:val="00FA743C"/>
    <w:rsid w:val="00FB1EB9"/>
    <w:rsid w:val="00FB360B"/>
    <w:rsid w:val="00FB42B6"/>
    <w:rsid w:val="00FB6E4C"/>
    <w:rsid w:val="00FB7692"/>
    <w:rsid w:val="00FC2C85"/>
    <w:rsid w:val="00FC369F"/>
    <w:rsid w:val="00FC575F"/>
    <w:rsid w:val="00FC6EB1"/>
    <w:rsid w:val="00FD0440"/>
    <w:rsid w:val="00FD3ABC"/>
    <w:rsid w:val="00FD3F89"/>
    <w:rsid w:val="00FE3780"/>
    <w:rsid w:val="00FE53C1"/>
    <w:rsid w:val="00FE5537"/>
    <w:rsid w:val="00FE5B97"/>
    <w:rsid w:val="00FE5C89"/>
    <w:rsid w:val="00FE64B6"/>
    <w:rsid w:val="00FE662A"/>
    <w:rsid w:val="00FE6F2D"/>
    <w:rsid w:val="00FF55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74D5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816DD"/>
    <w:rPr>
      <w:rFonts w:ascii="Calibri" w:hAnsi="Calibri"/>
      <w:sz w:val="22"/>
    </w:rPr>
  </w:style>
  <w:style w:type="paragraph" w:styleId="Heading1">
    <w:name w:val="heading 1"/>
    <w:aliases w:val="Pocket"/>
    <w:basedOn w:val="Normal"/>
    <w:next w:val="Normal"/>
    <w:link w:val="Heading1Char"/>
    <w:uiPriority w:val="9"/>
    <w:qFormat/>
    <w:rsid w:val="003816D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3816DD"/>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3816DD"/>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3816DD"/>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6DD"/>
    <w:pPr>
      <w:tabs>
        <w:tab w:val="center" w:pos="4320"/>
        <w:tab w:val="right" w:pos="8640"/>
      </w:tabs>
    </w:pPr>
  </w:style>
  <w:style w:type="character" w:customStyle="1" w:styleId="HeaderChar">
    <w:name w:val="Header Char"/>
    <w:basedOn w:val="DefaultParagraphFont"/>
    <w:link w:val="Header"/>
    <w:uiPriority w:val="99"/>
    <w:rsid w:val="003816DD"/>
    <w:rPr>
      <w:rFonts w:ascii="Calibri" w:hAnsi="Calibri"/>
      <w:sz w:val="22"/>
    </w:rPr>
  </w:style>
  <w:style w:type="paragraph" w:styleId="Footer">
    <w:name w:val="footer"/>
    <w:basedOn w:val="Normal"/>
    <w:link w:val="FooterChar"/>
    <w:uiPriority w:val="99"/>
    <w:unhideWhenUsed/>
    <w:rsid w:val="003816DD"/>
    <w:pPr>
      <w:tabs>
        <w:tab w:val="center" w:pos="4320"/>
        <w:tab w:val="right" w:pos="8640"/>
      </w:tabs>
    </w:pPr>
  </w:style>
  <w:style w:type="character" w:customStyle="1" w:styleId="FooterChar">
    <w:name w:val="Footer Char"/>
    <w:basedOn w:val="DefaultParagraphFont"/>
    <w:link w:val="Footer"/>
    <w:uiPriority w:val="99"/>
    <w:rsid w:val="003816DD"/>
    <w:rPr>
      <w:rFonts w:ascii="Calibri" w:hAnsi="Calibri"/>
      <w:sz w:val="22"/>
    </w:rPr>
  </w:style>
  <w:style w:type="character" w:styleId="Hyperlink">
    <w:name w:val="Hyperlink"/>
    <w:basedOn w:val="DefaultParagraphFont"/>
    <w:uiPriority w:val="99"/>
    <w:unhideWhenUsed/>
    <w:rsid w:val="003816DD"/>
    <w:rPr>
      <w:color w:val="0000FF" w:themeColor="hyperlink"/>
      <w:u w:val="single"/>
    </w:rPr>
  </w:style>
  <w:style w:type="character" w:styleId="FollowedHyperlink">
    <w:name w:val="FollowedHyperlink"/>
    <w:basedOn w:val="DefaultParagraphFont"/>
    <w:uiPriority w:val="99"/>
    <w:semiHidden/>
    <w:unhideWhenUsed/>
    <w:rsid w:val="007D58FD"/>
    <w:rPr>
      <w:color w:val="800080" w:themeColor="followedHyperlink"/>
      <w:u w:val="single"/>
    </w:rPr>
  </w:style>
  <w:style w:type="paragraph" w:styleId="NoSpacing">
    <w:name w:val="No Spacing"/>
    <w:uiPriority w:val="1"/>
    <w:rsid w:val="003816DD"/>
  </w:style>
  <w:style w:type="paragraph" w:styleId="DocumentMap">
    <w:name w:val="Document Map"/>
    <w:basedOn w:val="Normal"/>
    <w:link w:val="DocumentMapChar"/>
    <w:uiPriority w:val="99"/>
    <w:semiHidden/>
    <w:unhideWhenUsed/>
    <w:rsid w:val="003816DD"/>
    <w:rPr>
      <w:rFonts w:ascii="Lucida Grande" w:hAnsi="Lucida Grande" w:cs="Lucida Grande"/>
    </w:rPr>
  </w:style>
  <w:style w:type="character" w:customStyle="1" w:styleId="DocumentMapChar">
    <w:name w:val="Document Map Char"/>
    <w:basedOn w:val="DefaultParagraphFont"/>
    <w:link w:val="DocumentMap"/>
    <w:uiPriority w:val="99"/>
    <w:semiHidden/>
    <w:rsid w:val="003816DD"/>
    <w:rPr>
      <w:rFonts w:ascii="Lucida Grande" w:hAnsi="Lucida Grande" w:cs="Lucida Grande"/>
      <w:sz w:val="22"/>
    </w:rPr>
  </w:style>
  <w:style w:type="paragraph" w:styleId="FootnoteText">
    <w:name w:val="footnote text"/>
    <w:basedOn w:val="Normal"/>
    <w:link w:val="FootnoteTextChar"/>
    <w:uiPriority w:val="99"/>
    <w:unhideWhenUsed/>
    <w:rsid w:val="00AC2566"/>
  </w:style>
  <w:style w:type="character" w:customStyle="1" w:styleId="FootnoteTextChar">
    <w:name w:val="Footnote Text Char"/>
    <w:basedOn w:val="DefaultParagraphFont"/>
    <w:link w:val="FootnoteText"/>
    <w:uiPriority w:val="99"/>
    <w:rsid w:val="00AC2566"/>
  </w:style>
  <w:style w:type="character" w:styleId="FootnoteReference">
    <w:name w:val="footnote reference"/>
    <w:basedOn w:val="DefaultParagraphFont"/>
    <w:unhideWhenUsed/>
    <w:rsid w:val="00AC2566"/>
    <w:rPr>
      <w:vertAlign w:val="superscript"/>
    </w:rPr>
  </w:style>
  <w:style w:type="character" w:customStyle="1" w:styleId="Heading1Char">
    <w:name w:val="Heading 1 Char"/>
    <w:aliases w:val="Pocket Char"/>
    <w:basedOn w:val="DefaultParagraphFont"/>
    <w:link w:val="Heading1"/>
    <w:uiPriority w:val="9"/>
    <w:rsid w:val="003816DD"/>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3816DD"/>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3816DD"/>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3816DD"/>
    <w:rPr>
      <w:rFonts w:asciiTheme="majorHAnsi" w:eastAsiaTheme="majorEastAsia" w:hAnsiTheme="majorHAnsi" w:cstheme="majorBidi"/>
      <w:b/>
      <w:bCs/>
      <w:iCs/>
      <w:sz w:val="26"/>
    </w:rPr>
  </w:style>
  <w:style w:type="character" w:styleId="Emphasis">
    <w:name w:val="Emphasis"/>
    <w:basedOn w:val="DefaultParagraphFont"/>
    <w:uiPriority w:val="7"/>
    <w:qFormat/>
    <w:rsid w:val="003816DD"/>
    <w:rPr>
      <w:rFonts w:ascii="Calibri" w:hAnsi="Calibri"/>
      <w:b/>
      <w:i w:val="0"/>
      <w:iCs/>
      <w:sz w:val="22"/>
      <w:u w:val="single"/>
      <w:bdr w:val="single" w:sz="18" w:space="0" w:color="auto"/>
    </w:rPr>
  </w:style>
  <w:style w:type="character" w:customStyle="1" w:styleId="StyleStyleBold12pt">
    <w:name w:val="Style Style Bold + 12 pt"/>
    <w:aliases w:val="Cite"/>
    <w:basedOn w:val="DefaultParagraphFont"/>
    <w:uiPriority w:val="1"/>
    <w:qFormat/>
    <w:rsid w:val="003816DD"/>
    <w:rPr>
      <w:b/>
      <w:sz w:val="26"/>
      <w:u w:val="none"/>
    </w:rPr>
  </w:style>
  <w:style w:type="character" w:customStyle="1" w:styleId="StyleBoldUnderline">
    <w:name w:val="Style Bold Underline"/>
    <w:aliases w:val="Underline"/>
    <w:basedOn w:val="DefaultParagraphFont"/>
    <w:uiPriority w:val="1"/>
    <w:qFormat/>
    <w:rsid w:val="003816DD"/>
    <w:rPr>
      <w:b/>
      <w:sz w:val="22"/>
      <w:u w:val="single"/>
    </w:rPr>
  </w:style>
  <w:style w:type="paragraph" w:styleId="ListParagraph">
    <w:name w:val="List Paragraph"/>
    <w:basedOn w:val="Normal"/>
    <w:uiPriority w:val="34"/>
    <w:rsid w:val="003816DD"/>
    <w:pPr>
      <w:ind w:left="720"/>
      <w:contextualSpacing/>
    </w:pPr>
  </w:style>
  <w:style w:type="character" w:styleId="PageNumber">
    <w:name w:val="page number"/>
    <w:basedOn w:val="DefaultParagraphFont"/>
    <w:uiPriority w:val="99"/>
    <w:semiHidden/>
    <w:unhideWhenUsed/>
    <w:rsid w:val="003816DD"/>
  </w:style>
  <w:style w:type="character" w:customStyle="1" w:styleId="apple-style-span">
    <w:name w:val="apple-style-span"/>
    <w:basedOn w:val="DefaultParagraphFont"/>
    <w:rsid w:val="00CD003C"/>
  </w:style>
  <w:style w:type="character" w:customStyle="1" w:styleId="apple-converted-space">
    <w:name w:val="apple-converted-space"/>
    <w:basedOn w:val="DefaultParagraphFont"/>
    <w:rsid w:val="00CD003C"/>
  </w:style>
  <w:style w:type="character" w:customStyle="1" w:styleId="wikiexternallink">
    <w:name w:val="wikiexternallink"/>
    <w:basedOn w:val="DefaultParagraphFont"/>
    <w:rsid w:val="00CD078A"/>
  </w:style>
  <w:style w:type="character" w:customStyle="1" w:styleId="wikigeneratedlinkcontent">
    <w:name w:val="wikigeneratedlinkcontent"/>
    <w:basedOn w:val="DefaultParagraphFont"/>
    <w:rsid w:val="00CD078A"/>
  </w:style>
  <w:style w:type="paragraph" w:styleId="NormalWeb">
    <w:name w:val="Normal (Web)"/>
    <w:basedOn w:val="Normal"/>
    <w:uiPriority w:val="99"/>
    <w:semiHidden/>
    <w:unhideWhenUsed/>
    <w:rsid w:val="00AD4036"/>
    <w:rPr>
      <w:rFonts w:ascii="Times New Roman" w:hAnsi="Times New Roman" w:cs="Times New Roman"/>
      <w:sz w:val="24"/>
    </w:rPr>
  </w:style>
  <w:style w:type="paragraph" w:styleId="Revision">
    <w:name w:val="Revision"/>
    <w:hidden/>
    <w:uiPriority w:val="99"/>
    <w:semiHidden/>
    <w:rsid w:val="00740E3C"/>
    <w:rPr>
      <w:rFonts w:ascii="Calibri" w:hAnsi="Calibri"/>
      <w:sz w:val="22"/>
    </w:rPr>
  </w:style>
  <w:style w:type="paragraph" w:styleId="BalloonText">
    <w:name w:val="Balloon Text"/>
    <w:basedOn w:val="Normal"/>
    <w:link w:val="BalloonTextChar"/>
    <w:uiPriority w:val="99"/>
    <w:semiHidden/>
    <w:unhideWhenUsed/>
    <w:rsid w:val="00740E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0E3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816DD"/>
    <w:rPr>
      <w:rFonts w:ascii="Calibri" w:hAnsi="Calibri"/>
      <w:sz w:val="22"/>
    </w:rPr>
  </w:style>
  <w:style w:type="paragraph" w:styleId="Heading1">
    <w:name w:val="heading 1"/>
    <w:aliases w:val="Pocket"/>
    <w:basedOn w:val="Normal"/>
    <w:next w:val="Normal"/>
    <w:link w:val="Heading1Char"/>
    <w:uiPriority w:val="9"/>
    <w:qFormat/>
    <w:rsid w:val="003816D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3816DD"/>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3816DD"/>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3816DD"/>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6DD"/>
    <w:pPr>
      <w:tabs>
        <w:tab w:val="center" w:pos="4320"/>
        <w:tab w:val="right" w:pos="8640"/>
      </w:tabs>
    </w:pPr>
  </w:style>
  <w:style w:type="character" w:customStyle="1" w:styleId="HeaderChar">
    <w:name w:val="Header Char"/>
    <w:basedOn w:val="DefaultParagraphFont"/>
    <w:link w:val="Header"/>
    <w:uiPriority w:val="99"/>
    <w:rsid w:val="003816DD"/>
    <w:rPr>
      <w:rFonts w:ascii="Calibri" w:hAnsi="Calibri"/>
      <w:sz w:val="22"/>
    </w:rPr>
  </w:style>
  <w:style w:type="paragraph" w:styleId="Footer">
    <w:name w:val="footer"/>
    <w:basedOn w:val="Normal"/>
    <w:link w:val="FooterChar"/>
    <w:uiPriority w:val="99"/>
    <w:unhideWhenUsed/>
    <w:rsid w:val="003816DD"/>
    <w:pPr>
      <w:tabs>
        <w:tab w:val="center" w:pos="4320"/>
        <w:tab w:val="right" w:pos="8640"/>
      </w:tabs>
    </w:pPr>
  </w:style>
  <w:style w:type="character" w:customStyle="1" w:styleId="FooterChar">
    <w:name w:val="Footer Char"/>
    <w:basedOn w:val="DefaultParagraphFont"/>
    <w:link w:val="Footer"/>
    <w:uiPriority w:val="99"/>
    <w:rsid w:val="003816DD"/>
    <w:rPr>
      <w:rFonts w:ascii="Calibri" w:hAnsi="Calibri"/>
      <w:sz w:val="22"/>
    </w:rPr>
  </w:style>
  <w:style w:type="character" w:styleId="Hyperlink">
    <w:name w:val="Hyperlink"/>
    <w:basedOn w:val="DefaultParagraphFont"/>
    <w:uiPriority w:val="99"/>
    <w:unhideWhenUsed/>
    <w:rsid w:val="003816DD"/>
    <w:rPr>
      <w:color w:val="0000FF" w:themeColor="hyperlink"/>
      <w:u w:val="single"/>
    </w:rPr>
  </w:style>
  <w:style w:type="character" w:styleId="FollowedHyperlink">
    <w:name w:val="FollowedHyperlink"/>
    <w:basedOn w:val="DefaultParagraphFont"/>
    <w:uiPriority w:val="99"/>
    <w:semiHidden/>
    <w:unhideWhenUsed/>
    <w:rsid w:val="007D58FD"/>
    <w:rPr>
      <w:color w:val="800080" w:themeColor="followedHyperlink"/>
      <w:u w:val="single"/>
    </w:rPr>
  </w:style>
  <w:style w:type="paragraph" w:styleId="NoSpacing">
    <w:name w:val="No Spacing"/>
    <w:uiPriority w:val="1"/>
    <w:rsid w:val="003816DD"/>
  </w:style>
  <w:style w:type="paragraph" w:styleId="DocumentMap">
    <w:name w:val="Document Map"/>
    <w:basedOn w:val="Normal"/>
    <w:link w:val="DocumentMapChar"/>
    <w:uiPriority w:val="99"/>
    <w:semiHidden/>
    <w:unhideWhenUsed/>
    <w:rsid w:val="003816DD"/>
    <w:rPr>
      <w:rFonts w:ascii="Lucida Grande" w:hAnsi="Lucida Grande" w:cs="Lucida Grande"/>
    </w:rPr>
  </w:style>
  <w:style w:type="character" w:customStyle="1" w:styleId="DocumentMapChar">
    <w:name w:val="Document Map Char"/>
    <w:basedOn w:val="DefaultParagraphFont"/>
    <w:link w:val="DocumentMap"/>
    <w:uiPriority w:val="99"/>
    <w:semiHidden/>
    <w:rsid w:val="003816DD"/>
    <w:rPr>
      <w:rFonts w:ascii="Lucida Grande" w:hAnsi="Lucida Grande" w:cs="Lucida Grande"/>
      <w:sz w:val="22"/>
    </w:rPr>
  </w:style>
  <w:style w:type="paragraph" w:styleId="FootnoteText">
    <w:name w:val="footnote text"/>
    <w:basedOn w:val="Normal"/>
    <w:link w:val="FootnoteTextChar"/>
    <w:uiPriority w:val="99"/>
    <w:unhideWhenUsed/>
    <w:rsid w:val="00AC2566"/>
  </w:style>
  <w:style w:type="character" w:customStyle="1" w:styleId="FootnoteTextChar">
    <w:name w:val="Footnote Text Char"/>
    <w:basedOn w:val="DefaultParagraphFont"/>
    <w:link w:val="FootnoteText"/>
    <w:uiPriority w:val="99"/>
    <w:rsid w:val="00AC2566"/>
  </w:style>
  <w:style w:type="character" w:styleId="FootnoteReference">
    <w:name w:val="footnote reference"/>
    <w:basedOn w:val="DefaultParagraphFont"/>
    <w:unhideWhenUsed/>
    <w:rsid w:val="00AC2566"/>
    <w:rPr>
      <w:vertAlign w:val="superscript"/>
    </w:rPr>
  </w:style>
  <w:style w:type="character" w:customStyle="1" w:styleId="Heading1Char">
    <w:name w:val="Heading 1 Char"/>
    <w:aliases w:val="Pocket Char"/>
    <w:basedOn w:val="DefaultParagraphFont"/>
    <w:link w:val="Heading1"/>
    <w:uiPriority w:val="9"/>
    <w:rsid w:val="003816DD"/>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3816DD"/>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3816DD"/>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3816DD"/>
    <w:rPr>
      <w:rFonts w:asciiTheme="majorHAnsi" w:eastAsiaTheme="majorEastAsia" w:hAnsiTheme="majorHAnsi" w:cstheme="majorBidi"/>
      <w:b/>
      <w:bCs/>
      <w:iCs/>
      <w:sz w:val="26"/>
    </w:rPr>
  </w:style>
  <w:style w:type="character" w:styleId="Emphasis">
    <w:name w:val="Emphasis"/>
    <w:basedOn w:val="DefaultParagraphFont"/>
    <w:uiPriority w:val="7"/>
    <w:qFormat/>
    <w:rsid w:val="003816DD"/>
    <w:rPr>
      <w:rFonts w:ascii="Calibri" w:hAnsi="Calibri"/>
      <w:b/>
      <w:i w:val="0"/>
      <w:iCs/>
      <w:sz w:val="22"/>
      <w:u w:val="single"/>
      <w:bdr w:val="single" w:sz="18" w:space="0" w:color="auto"/>
    </w:rPr>
  </w:style>
  <w:style w:type="character" w:customStyle="1" w:styleId="StyleStyleBold12pt">
    <w:name w:val="Style Style Bold + 12 pt"/>
    <w:aliases w:val="Cite"/>
    <w:basedOn w:val="DefaultParagraphFont"/>
    <w:uiPriority w:val="1"/>
    <w:qFormat/>
    <w:rsid w:val="003816DD"/>
    <w:rPr>
      <w:b/>
      <w:sz w:val="26"/>
      <w:u w:val="none"/>
    </w:rPr>
  </w:style>
  <w:style w:type="character" w:customStyle="1" w:styleId="StyleBoldUnderline">
    <w:name w:val="Style Bold Underline"/>
    <w:aliases w:val="Underline"/>
    <w:basedOn w:val="DefaultParagraphFont"/>
    <w:uiPriority w:val="1"/>
    <w:qFormat/>
    <w:rsid w:val="003816DD"/>
    <w:rPr>
      <w:b/>
      <w:sz w:val="22"/>
      <w:u w:val="single"/>
    </w:rPr>
  </w:style>
  <w:style w:type="paragraph" w:styleId="ListParagraph">
    <w:name w:val="List Paragraph"/>
    <w:basedOn w:val="Normal"/>
    <w:uiPriority w:val="34"/>
    <w:rsid w:val="003816DD"/>
    <w:pPr>
      <w:ind w:left="720"/>
      <w:contextualSpacing/>
    </w:pPr>
  </w:style>
  <w:style w:type="character" w:styleId="PageNumber">
    <w:name w:val="page number"/>
    <w:basedOn w:val="DefaultParagraphFont"/>
    <w:uiPriority w:val="99"/>
    <w:semiHidden/>
    <w:unhideWhenUsed/>
    <w:rsid w:val="003816DD"/>
  </w:style>
  <w:style w:type="character" w:customStyle="1" w:styleId="apple-style-span">
    <w:name w:val="apple-style-span"/>
    <w:basedOn w:val="DefaultParagraphFont"/>
    <w:rsid w:val="00CD003C"/>
  </w:style>
  <w:style w:type="character" w:customStyle="1" w:styleId="apple-converted-space">
    <w:name w:val="apple-converted-space"/>
    <w:basedOn w:val="DefaultParagraphFont"/>
    <w:rsid w:val="00CD003C"/>
  </w:style>
  <w:style w:type="character" w:customStyle="1" w:styleId="wikiexternallink">
    <w:name w:val="wikiexternallink"/>
    <w:basedOn w:val="DefaultParagraphFont"/>
    <w:rsid w:val="00CD078A"/>
  </w:style>
  <w:style w:type="character" w:customStyle="1" w:styleId="wikigeneratedlinkcontent">
    <w:name w:val="wikigeneratedlinkcontent"/>
    <w:basedOn w:val="DefaultParagraphFont"/>
    <w:rsid w:val="00CD078A"/>
  </w:style>
  <w:style w:type="paragraph" w:styleId="NormalWeb">
    <w:name w:val="Normal (Web)"/>
    <w:basedOn w:val="Normal"/>
    <w:uiPriority w:val="99"/>
    <w:semiHidden/>
    <w:unhideWhenUsed/>
    <w:rsid w:val="00AD4036"/>
    <w:rPr>
      <w:rFonts w:ascii="Times New Roman" w:hAnsi="Times New Roman" w:cs="Times New Roman"/>
      <w:sz w:val="24"/>
    </w:rPr>
  </w:style>
  <w:style w:type="paragraph" w:styleId="Revision">
    <w:name w:val="Revision"/>
    <w:hidden/>
    <w:uiPriority w:val="99"/>
    <w:semiHidden/>
    <w:rsid w:val="00740E3C"/>
    <w:rPr>
      <w:rFonts w:ascii="Calibri" w:hAnsi="Calibri"/>
      <w:sz w:val="22"/>
    </w:rPr>
  </w:style>
  <w:style w:type="paragraph" w:styleId="BalloonText">
    <w:name w:val="Balloon Text"/>
    <w:basedOn w:val="Normal"/>
    <w:link w:val="BalloonTextChar"/>
    <w:uiPriority w:val="99"/>
    <w:semiHidden/>
    <w:unhideWhenUsed/>
    <w:rsid w:val="00740E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0E3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35457">
      <w:bodyDiv w:val="1"/>
      <w:marLeft w:val="0"/>
      <w:marRight w:val="0"/>
      <w:marTop w:val="0"/>
      <w:marBottom w:val="0"/>
      <w:divBdr>
        <w:top w:val="none" w:sz="0" w:space="0" w:color="auto"/>
        <w:left w:val="none" w:sz="0" w:space="0" w:color="auto"/>
        <w:bottom w:val="none" w:sz="0" w:space="0" w:color="auto"/>
        <w:right w:val="none" w:sz="0" w:space="0" w:color="auto"/>
      </w:divBdr>
    </w:div>
    <w:div w:id="40595243">
      <w:bodyDiv w:val="1"/>
      <w:marLeft w:val="0"/>
      <w:marRight w:val="0"/>
      <w:marTop w:val="0"/>
      <w:marBottom w:val="0"/>
      <w:divBdr>
        <w:top w:val="none" w:sz="0" w:space="0" w:color="auto"/>
        <w:left w:val="none" w:sz="0" w:space="0" w:color="auto"/>
        <w:bottom w:val="none" w:sz="0" w:space="0" w:color="auto"/>
        <w:right w:val="none" w:sz="0" w:space="0" w:color="auto"/>
      </w:divBdr>
    </w:div>
    <w:div w:id="41173403">
      <w:bodyDiv w:val="1"/>
      <w:marLeft w:val="0"/>
      <w:marRight w:val="0"/>
      <w:marTop w:val="0"/>
      <w:marBottom w:val="0"/>
      <w:divBdr>
        <w:top w:val="none" w:sz="0" w:space="0" w:color="auto"/>
        <w:left w:val="none" w:sz="0" w:space="0" w:color="auto"/>
        <w:bottom w:val="none" w:sz="0" w:space="0" w:color="auto"/>
        <w:right w:val="none" w:sz="0" w:space="0" w:color="auto"/>
      </w:divBdr>
    </w:div>
    <w:div w:id="47337680">
      <w:bodyDiv w:val="1"/>
      <w:marLeft w:val="0"/>
      <w:marRight w:val="0"/>
      <w:marTop w:val="0"/>
      <w:marBottom w:val="0"/>
      <w:divBdr>
        <w:top w:val="none" w:sz="0" w:space="0" w:color="auto"/>
        <w:left w:val="none" w:sz="0" w:space="0" w:color="auto"/>
        <w:bottom w:val="none" w:sz="0" w:space="0" w:color="auto"/>
        <w:right w:val="none" w:sz="0" w:space="0" w:color="auto"/>
      </w:divBdr>
    </w:div>
    <w:div w:id="59597649">
      <w:bodyDiv w:val="1"/>
      <w:marLeft w:val="0"/>
      <w:marRight w:val="0"/>
      <w:marTop w:val="0"/>
      <w:marBottom w:val="0"/>
      <w:divBdr>
        <w:top w:val="none" w:sz="0" w:space="0" w:color="auto"/>
        <w:left w:val="none" w:sz="0" w:space="0" w:color="auto"/>
        <w:bottom w:val="none" w:sz="0" w:space="0" w:color="auto"/>
        <w:right w:val="none" w:sz="0" w:space="0" w:color="auto"/>
      </w:divBdr>
    </w:div>
    <w:div w:id="62026051">
      <w:bodyDiv w:val="1"/>
      <w:marLeft w:val="0"/>
      <w:marRight w:val="0"/>
      <w:marTop w:val="0"/>
      <w:marBottom w:val="0"/>
      <w:divBdr>
        <w:top w:val="none" w:sz="0" w:space="0" w:color="auto"/>
        <w:left w:val="none" w:sz="0" w:space="0" w:color="auto"/>
        <w:bottom w:val="none" w:sz="0" w:space="0" w:color="auto"/>
        <w:right w:val="none" w:sz="0" w:space="0" w:color="auto"/>
      </w:divBdr>
    </w:div>
    <w:div w:id="158353777">
      <w:bodyDiv w:val="1"/>
      <w:marLeft w:val="0"/>
      <w:marRight w:val="0"/>
      <w:marTop w:val="0"/>
      <w:marBottom w:val="0"/>
      <w:divBdr>
        <w:top w:val="none" w:sz="0" w:space="0" w:color="auto"/>
        <w:left w:val="none" w:sz="0" w:space="0" w:color="auto"/>
        <w:bottom w:val="none" w:sz="0" w:space="0" w:color="auto"/>
        <w:right w:val="none" w:sz="0" w:space="0" w:color="auto"/>
      </w:divBdr>
    </w:div>
    <w:div w:id="202257775">
      <w:bodyDiv w:val="1"/>
      <w:marLeft w:val="0"/>
      <w:marRight w:val="0"/>
      <w:marTop w:val="0"/>
      <w:marBottom w:val="0"/>
      <w:divBdr>
        <w:top w:val="none" w:sz="0" w:space="0" w:color="auto"/>
        <w:left w:val="none" w:sz="0" w:space="0" w:color="auto"/>
        <w:bottom w:val="none" w:sz="0" w:space="0" w:color="auto"/>
        <w:right w:val="none" w:sz="0" w:space="0" w:color="auto"/>
      </w:divBdr>
    </w:div>
    <w:div w:id="202332329">
      <w:bodyDiv w:val="1"/>
      <w:marLeft w:val="0"/>
      <w:marRight w:val="0"/>
      <w:marTop w:val="0"/>
      <w:marBottom w:val="0"/>
      <w:divBdr>
        <w:top w:val="none" w:sz="0" w:space="0" w:color="auto"/>
        <w:left w:val="none" w:sz="0" w:space="0" w:color="auto"/>
        <w:bottom w:val="none" w:sz="0" w:space="0" w:color="auto"/>
        <w:right w:val="none" w:sz="0" w:space="0" w:color="auto"/>
      </w:divBdr>
    </w:div>
    <w:div w:id="202443682">
      <w:bodyDiv w:val="1"/>
      <w:marLeft w:val="0"/>
      <w:marRight w:val="0"/>
      <w:marTop w:val="0"/>
      <w:marBottom w:val="0"/>
      <w:divBdr>
        <w:top w:val="none" w:sz="0" w:space="0" w:color="auto"/>
        <w:left w:val="none" w:sz="0" w:space="0" w:color="auto"/>
        <w:bottom w:val="none" w:sz="0" w:space="0" w:color="auto"/>
        <w:right w:val="none" w:sz="0" w:space="0" w:color="auto"/>
      </w:divBdr>
    </w:div>
    <w:div w:id="220361722">
      <w:bodyDiv w:val="1"/>
      <w:marLeft w:val="0"/>
      <w:marRight w:val="0"/>
      <w:marTop w:val="0"/>
      <w:marBottom w:val="0"/>
      <w:divBdr>
        <w:top w:val="none" w:sz="0" w:space="0" w:color="auto"/>
        <w:left w:val="none" w:sz="0" w:space="0" w:color="auto"/>
        <w:bottom w:val="none" w:sz="0" w:space="0" w:color="auto"/>
        <w:right w:val="none" w:sz="0" w:space="0" w:color="auto"/>
      </w:divBdr>
    </w:div>
    <w:div w:id="238252022">
      <w:bodyDiv w:val="1"/>
      <w:marLeft w:val="0"/>
      <w:marRight w:val="0"/>
      <w:marTop w:val="0"/>
      <w:marBottom w:val="0"/>
      <w:divBdr>
        <w:top w:val="none" w:sz="0" w:space="0" w:color="auto"/>
        <w:left w:val="none" w:sz="0" w:space="0" w:color="auto"/>
        <w:bottom w:val="none" w:sz="0" w:space="0" w:color="auto"/>
        <w:right w:val="none" w:sz="0" w:space="0" w:color="auto"/>
      </w:divBdr>
    </w:div>
    <w:div w:id="277837939">
      <w:bodyDiv w:val="1"/>
      <w:marLeft w:val="0"/>
      <w:marRight w:val="0"/>
      <w:marTop w:val="0"/>
      <w:marBottom w:val="0"/>
      <w:divBdr>
        <w:top w:val="none" w:sz="0" w:space="0" w:color="auto"/>
        <w:left w:val="none" w:sz="0" w:space="0" w:color="auto"/>
        <w:bottom w:val="none" w:sz="0" w:space="0" w:color="auto"/>
        <w:right w:val="none" w:sz="0" w:space="0" w:color="auto"/>
      </w:divBdr>
    </w:div>
    <w:div w:id="352729732">
      <w:bodyDiv w:val="1"/>
      <w:marLeft w:val="0"/>
      <w:marRight w:val="0"/>
      <w:marTop w:val="0"/>
      <w:marBottom w:val="0"/>
      <w:divBdr>
        <w:top w:val="none" w:sz="0" w:space="0" w:color="auto"/>
        <w:left w:val="none" w:sz="0" w:space="0" w:color="auto"/>
        <w:bottom w:val="none" w:sz="0" w:space="0" w:color="auto"/>
        <w:right w:val="none" w:sz="0" w:space="0" w:color="auto"/>
      </w:divBdr>
    </w:div>
    <w:div w:id="382406218">
      <w:bodyDiv w:val="1"/>
      <w:marLeft w:val="0"/>
      <w:marRight w:val="0"/>
      <w:marTop w:val="0"/>
      <w:marBottom w:val="0"/>
      <w:divBdr>
        <w:top w:val="none" w:sz="0" w:space="0" w:color="auto"/>
        <w:left w:val="none" w:sz="0" w:space="0" w:color="auto"/>
        <w:bottom w:val="none" w:sz="0" w:space="0" w:color="auto"/>
        <w:right w:val="none" w:sz="0" w:space="0" w:color="auto"/>
      </w:divBdr>
    </w:div>
    <w:div w:id="438571730">
      <w:bodyDiv w:val="1"/>
      <w:marLeft w:val="0"/>
      <w:marRight w:val="0"/>
      <w:marTop w:val="0"/>
      <w:marBottom w:val="0"/>
      <w:divBdr>
        <w:top w:val="none" w:sz="0" w:space="0" w:color="auto"/>
        <w:left w:val="none" w:sz="0" w:space="0" w:color="auto"/>
        <w:bottom w:val="none" w:sz="0" w:space="0" w:color="auto"/>
        <w:right w:val="none" w:sz="0" w:space="0" w:color="auto"/>
      </w:divBdr>
    </w:div>
    <w:div w:id="455568021">
      <w:bodyDiv w:val="1"/>
      <w:marLeft w:val="0"/>
      <w:marRight w:val="0"/>
      <w:marTop w:val="0"/>
      <w:marBottom w:val="0"/>
      <w:divBdr>
        <w:top w:val="none" w:sz="0" w:space="0" w:color="auto"/>
        <w:left w:val="none" w:sz="0" w:space="0" w:color="auto"/>
        <w:bottom w:val="none" w:sz="0" w:space="0" w:color="auto"/>
        <w:right w:val="none" w:sz="0" w:space="0" w:color="auto"/>
      </w:divBdr>
    </w:div>
    <w:div w:id="473909566">
      <w:bodyDiv w:val="1"/>
      <w:marLeft w:val="0"/>
      <w:marRight w:val="0"/>
      <w:marTop w:val="0"/>
      <w:marBottom w:val="0"/>
      <w:divBdr>
        <w:top w:val="none" w:sz="0" w:space="0" w:color="auto"/>
        <w:left w:val="none" w:sz="0" w:space="0" w:color="auto"/>
        <w:bottom w:val="none" w:sz="0" w:space="0" w:color="auto"/>
        <w:right w:val="none" w:sz="0" w:space="0" w:color="auto"/>
      </w:divBdr>
    </w:div>
    <w:div w:id="492838648">
      <w:bodyDiv w:val="1"/>
      <w:marLeft w:val="0"/>
      <w:marRight w:val="0"/>
      <w:marTop w:val="0"/>
      <w:marBottom w:val="0"/>
      <w:divBdr>
        <w:top w:val="none" w:sz="0" w:space="0" w:color="auto"/>
        <w:left w:val="none" w:sz="0" w:space="0" w:color="auto"/>
        <w:bottom w:val="none" w:sz="0" w:space="0" w:color="auto"/>
        <w:right w:val="none" w:sz="0" w:space="0" w:color="auto"/>
      </w:divBdr>
    </w:div>
    <w:div w:id="499665179">
      <w:bodyDiv w:val="1"/>
      <w:marLeft w:val="0"/>
      <w:marRight w:val="0"/>
      <w:marTop w:val="0"/>
      <w:marBottom w:val="0"/>
      <w:divBdr>
        <w:top w:val="none" w:sz="0" w:space="0" w:color="auto"/>
        <w:left w:val="none" w:sz="0" w:space="0" w:color="auto"/>
        <w:bottom w:val="none" w:sz="0" w:space="0" w:color="auto"/>
        <w:right w:val="none" w:sz="0" w:space="0" w:color="auto"/>
      </w:divBdr>
    </w:div>
    <w:div w:id="506093083">
      <w:bodyDiv w:val="1"/>
      <w:marLeft w:val="0"/>
      <w:marRight w:val="0"/>
      <w:marTop w:val="0"/>
      <w:marBottom w:val="0"/>
      <w:divBdr>
        <w:top w:val="none" w:sz="0" w:space="0" w:color="auto"/>
        <w:left w:val="none" w:sz="0" w:space="0" w:color="auto"/>
        <w:bottom w:val="none" w:sz="0" w:space="0" w:color="auto"/>
        <w:right w:val="none" w:sz="0" w:space="0" w:color="auto"/>
      </w:divBdr>
    </w:div>
    <w:div w:id="513807685">
      <w:bodyDiv w:val="1"/>
      <w:marLeft w:val="0"/>
      <w:marRight w:val="0"/>
      <w:marTop w:val="0"/>
      <w:marBottom w:val="0"/>
      <w:divBdr>
        <w:top w:val="none" w:sz="0" w:space="0" w:color="auto"/>
        <w:left w:val="none" w:sz="0" w:space="0" w:color="auto"/>
        <w:bottom w:val="none" w:sz="0" w:space="0" w:color="auto"/>
        <w:right w:val="none" w:sz="0" w:space="0" w:color="auto"/>
      </w:divBdr>
    </w:div>
    <w:div w:id="616570931">
      <w:bodyDiv w:val="1"/>
      <w:marLeft w:val="0"/>
      <w:marRight w:val="0"/>
      <w:marTop w:val="0"/>
      <w:marBottom w:val="0"/>
      <w:divBdr>
        <w:top w:val="none" w:sz="0" w:space="0" w:color="auto"/>
        <w:left w:val="none" w:sz="0" w:space="0" w:color="auto"/>
        <w:bottom w:val="none" w:sz="0" w:space="0" w:color="auto"/>
        <w:right w:val="none" w:sz="0" w:space="0" w:color="auto"/>
      </w:divBdr>
    </w:div>
    <w:div w:id="639727075">
      <w:bodyDiv w:val="1"/>
      <w:marLeft w:val="0"/>
      <w:marRight w:val="0"/>
      <w:marTop w:val="0"/>
      <w:marBottom w:val="0"/>
      <w:divBdr>
        <w:top w:val="none" w:sz="0" w:space="0" w:color="auto"/>
        <w:left w:val="none" w:sz="0" w:space="0" w:color="auto"/>
        <w:bottom w:val="none" w:sz="0" w:space="0" w:color="auto"/>
        <w:right w:val="none" w:sz="0" w:space="0" w:color="auto"/>
      </w:divBdr>
      <w:divsChild>
        <w:div w:id="254363005">
          <w:marLeft w:val="0"/>
          <w:marRight w:val="0"/>
          <w:marTop w:val="0"/>
          <w:marBottom w:val="0"/>
          <w:divBdr>
            <w:top w:val="none" w:sz="0" w:space="0" w:color="auto"/>
            <w:left w:val="none" w:sz="0" w:space="0" w:color="auto"/>
            <w:bottom w:val="none" w:sz="0" w:space="0" w:color="auto"/>
            <w:right w:val="none" w:sz="0" w:space="0" w:color="auto"/>
          </w:divBdr>
        </w:div>
        <w:div w:id="415833157">
          <w:marLeft w:val="0"/>
          <w:marRight w:val="0"/>
          <w:marTop w:val="0"/>
          <w:marBottom w:val="0"/>
          <w:divBdr>
            <w:top w:val="none" w:sz="0" w:space="0" w:color="auto"/>
            <w:left w:val="none" w:sz="0" w:space="0" w:color="auto"/>
            <w:bottom w:val="none" w:sz="0" w:space="0" w:color="auto"/>
            <w:right w:val="none" w:sz="0" w:space="0" w:color="auto"/>
          </w:divBdr>
        </w:div>
        <w:div w:id="1016424222">
          <w:marLeft w:val="0"/>
          <w:marRight w:val="0"/>
          <w:marTop w:val="0"/>
          <w:marBottom w:val="0"/>
          <w:divBdr>
            <w:top w:val="none" w:sz="0" w:space="0" w:color="auto"/>
            <w:left w:val="none" w:sz="0" w:space="0" w:color="auto"/>
            <w:bottom w:val="none" w:sz="0" w:space="0" w:color="auto"/>
            <w:right w:val="none" w:sz="0" w:space="0" w:color="auto"/>
          </w:divBdr>
        </w:div>
        <w:div w:id="1648630859">
          <w:marLeft w:val="0"/>
          <w:marRight w:val="0"/>
          <w:marTop w:val="0"/>
          <w:marBottom w:val="0"/>
          <w:divBdr>
            <w:top w:val="none" w:sz="0" w:space="0" w:color="auto"/>
            <w:left w:val="none" w:sz="0" w:space="0" w:color="auto"/>
            <w:bottom w:val="none" w:sz="0" w:space="0" w:color="auto"/>
            <w:right w:val="none" w:sz="0" w:space="0" w:color="auto"/>
          </w:divBdr>
        </w:div>
        <w:div w:id="1879588456">
          <w:marLeft w:val="0"/>
          <w:marRight w:val="0"/>
          <w:marTop w:val="0"/>
          <w:marBottom w:val="0"/>
          <w:divBdr>
            <w:top w:val="none" w:sz="0" w:space="0" w:color="auto"/>
            <w:left w:val="none" w:sz="0" w:space="0" w:color="auto"/>
            <w:bottom w:val="none" w:sz="0" w:space="0" w:color="auto"/>
            <w:right w:val="none" w:sz="0" w:space="0" w:color="auto"/>
          </w:divBdr>
        </w:div>
        <w:div w:id="2047634761">
          <w:marLeft w:val="0"/>
          <w:marRight w:val="0"/>
          <w:marTop w:val="0"/>
          <w:marBottom w:val="0"/>
          <w:divBdr>
            <w:top w:val="none" w:sz="0" w:space="0" w:color="auto"/>
            <w:left w:val="none" w:sz="0" w:space="0" w:color="auto"/>
            <w:bottom w:val="none" w:sz="0" w:space="0" w:color="auto"/>
            <w:right w:val="none" w:sz="0" w:space="0" w:color="auto"/>
          </w:divBdr>
        </w:div>
      </w:divsChild>
    </w:div>
    <w:div w:id="673073171">
      <w:bodyDiv w:val="1"/>
      <w:marLeft w:val="0"/>
      <w:marRight w:val="0"/>
      <w:marTop w:val="0"/>
      <w:marBottom w:val="0"/>
      <w:divBdr>
        <w:top w:val="none" w:sz="0" w:space="0" w:color="auto"/>
        <w:left w:val="none" w:sz="0" w:space="0" w:color="auto"/>
        <w:bottom w:val="none" w:sz="0" w:space="0" w:color="auto"/>
        <w:right w:val="none" w:sz="0" w:space="0" w:color="auto"/>
      </w:divBdr>
      <w:divsChild>
        <w:div w:id="1120146353">
          <w:marLeft w:val="0"/>
          <w:marRight w:val="0"/>
          <w:marTop w:val="0"/>
          <w:marBottom w:val="0"/>
          <w:divBdr>
            <w:top w:val="none" w:sz="0" w:space="0" w:color="auto"/>
            <w:left w:val="none" w:sz="0" w:space="0" w:color="auto"/>
            <w:bottom w:val="none" w:sz="0" w:space="0" w:color="auto"/>
            <w:right w:val="none" w:sz="0" w:space="0" w:color="auto"/>
          </w:divBdr>
        </w:div>
        <w:div w:id="1294942323">
          <w:marLeft w:val="0"/>
          <w:marRight w:val="0"/>
          <w:marTop w:val="0"/>
          <w:marBottom w:val="0"/>
          <w:divBdr>
            <w:top w:val="none" w:sz="0" w:space="0" w:color="auto"/>
            <w:left w:val="none" w:sz="0" w:space="0" w:color="auto"/>
            <w:bottom w:val="none" w:sz="0" w:space="0" w:color="auto"/>
            <w:right w:val="none" w:sz="0" w:space="0" w:color="auto"/>
          </w:divBdr>
        </w:div>
        <w:div w:id="2018726926">
          <w:marLeft w:val="0"/>
          <w:marRight w:val="0"/>
          <w:marTop w:val="0"/>
          <w:marBottom w:val="0"/>
          <w:divBdr>
            <w:top w:val="none" w:sz="0" w:space="0" w:color="auto"/>
            <w:left w:val="none" w:sz="0" w:space="0" w:color="auto"/>
            <w:bottom w:val="none" w:sz="0" w:space="0" w:color="auto"/>
            <w:right w:val="none" w:sz="0" w:space="0" w:color="auto"/>
          </w:divBdr>
        </w:div>
      </w:divsChild>
    </w:div>
    <w:div w:id="677120121">
      <w:bodyDiv w:val="1"/>
      <w:marLeft w:val="0"/>
      <w:marRight w:val="0"/>
      <w:marTop w:val="0"/>
      <w:marBottom w:val="0"/>
      <w:divBdr>
        <w:top w:val="none" w:sz="0" w:space="0" w:color="auto"/>
        <w:left w:val="none" w:sz="0" w:space="0" w:color="auto"/>
        <w:bottom w:val="none" w:sz="0" w:space="0" w:color="auto"/>
        <w:right w:val="none" w:sz="0" w:space="0" w:color="auto"/>
      </w:divBdr>
    </w:div>
    <w:div w:id="691879143">
      <w:bodyDiv w:val="1"/>
      <w:marLeft w:val="0"/>
      <w:marRight w:val="0"/>
      <w:marTop w:val="0"/>
      <w:marBottom w:val="0"/>
      <w:divBdr>
        <w:top w:val="none" w:sz="0" w:space="0" w:color="auto"/>
        <w:left w:val="none" w:sz="0" w:space="0" w:color="auto"/>
        <w:bottom w:val="none" w:sz="0" w:space="0" w:color="auto"/>
        <w:right w:val="none" w:sz="0" w:space="0" w:color="auto"/>
      </w:divBdr>
    </w:div>
    <w:div w:id="695354571">
      <w:bodyDiv w:val="1"/>
      <w:marLeft w:val="0"/>
      <w:marRight w:val="0"/>
      <w:marTop w:val="0"/>
      <w:marBottom w:val="0"/>
      <w:divBdr>
        <w:top w:val="none" w:sz="0" w:space="0" w:color="auto"/>
        <w:left w:val="none" w:sz="0" w:space="0" w:color="auto"/>
        <w:bottom w:val="none" w:sz="0" w:space="0" w:color="auto"/>
        <w:right w:val="none" w:sz="0" w:space="0" w:color="auto"/>
      </w:divBdr>
      <w:divsChild>
        <w:div w:id="1964728258">
          <w:marLeft w:val="0"/>
          <w:marRight w:val="0"/>
          <w:marTop w:val="375"/>
          <w:marBottom w:val="375"/>
          <w:divBdr>
            <w:top w:val="none" w:sz="0" w:space="0" w:color="auto"/>
            <w:left w:val="none" w:sz="0" w:space="0" w:color="auto"/>
            <w:bottom w:val="none" w:sz="0" w:space="0" w:color="auto"/>
            <w:right w:val="none" w:sz="0" w:space="0" w:color="auto"/>
          </w:divBdr>
        </w:div>
      </w:divsChild>
    </w:div>
    <w:div w:id="712996841">
      <w:bodyDiv w:val="1"/>
      <w:marLeft w:val="0"/>
      <w:marRight w:val="0"/>
      <w:marTop w:val="0"/>
      <w:marBottom w:val="0"/>
      <w:divBdr>
        <w:top w:val="none" w:sz="0" w:space="0" w:color="auto"/>
        <w:left w:val="none" w:sz="0" w:space="0" w:color="auto"/>
        <w:bottom w:val="none" w:sz="0" w:space="0" w:color="auto"/>
        <w:right w:val="none" w:sz="0" w:space="0" w:color="auto"/>
      </w:divBdr>
    </w:div>
    <w:div w:id="742531261">
      <w:bodyDiv w:val="1"/>
      <w:marLeft w:val="0"/>
      <w:marRight w:val="0"/>
      <w:marTop w:val="0"/>
      <w:marBottom w:val="0"/>
      <w:divBdr>
        <w:top w:val="none" w:sz="0" w:space="0" w:color="auto"/>
        <w:left w:val="none" w:sz="0" w:space="0" w:color="auto"/>
        <w:bottom w:val="none" w:sz="0" w:space="0" w:color="auto"/>
        <w:right w:val="none" w:sz="0" w:space="0" w:color="auto"/>
      </w:divBdr>
    </w:div>
    <w:div w:id="756679595">
      <w:bodyDiv w:val="1"/>
      <w:marLeft w:val="0"/>
      <w:marRight w:val="0"/>
      <w:marTop w:val="0"/>
      <w:marBottom w:val="0"/>
      <w:divBdr>
        <w:top w:val="none" w:sz="0" w:space="0" w:color="auto"/>
        <w:left w:val="none" w:sz="0" w:space="0" w:color="auto"/>
        <w:bottom w:val="none" w:sz="0" w:space="0" w:color="auto"/>
        <w:right w:val="none" w:sz="0" w:space="0" w:color="auto"/>
      </w:divBdr>
    </w:div>
    <w:div w:id="778716496">
      <w:bodyDiv w:val="1"/>
      <w:marLeft w:val="0"/>
      <w:marRight w:val="0"/>
      <w:marTop w:val="0"/>
      <w:marBottom w:val="0"/>
      <w:divBdr>
        <w:top w:val="none" w:sz="0" w:space="0" w:color="auto"/>
        <w:left w:val="none" w:sz="0" w:space="0" w:color="auto"/>
        <w:bottom w:val="none" w:sz="0" w:space="0" w:color="auto"/>
        <w:right w:val="none" w:sz="0" w:space="0" w:color="auto"/>
      </w:divBdr>
    </w:div>
    <w:div w:id="789054893">
      <w:bodyDiv w:val="1"/>
      <w:marLeft w:val="0"/>
      <w:marRight w:val="0"/>
      <w:marTop w:val="0"/>
      <w:marBottom w:val="0"/>
      <w:divBdr>
        <w:top w:val="none" w:sz="0" w:space="0" w:color="auto"/>
        <w:left w:val="none" w:sz="0" w:space="0" w:color="auto"/>
        <w:bottom w:val="none" w:sz="0" w:space="0" w:color="auto"/>
        <w:right w:val="none" w:sz="0" w:space="0" w:color="auto"/>
      </w:divBdr>
    </w:div>
    <w:div w:id="904878978">
      <w:bodyDiv w:val="1"/>
      <w:marLeft w:val="0"/>
      <w:marRight w:val="0"/>
      <w:marTop w:val="0"/>
      <w:marBottom w:val="0"/>
      <w:divBdr>
        <w:top w:val="none" w:sz="0" w:space="0" w:color="auto"/>
        <w:left w:val="none" w:sz="0" w:space="0" w:color="auto"/>
        <w:bottom w:val="none" w:sz="0" w:space="0" w:color="auto"/>
        <w:right w:val="none" w:sz="0" w:space="0" w:color="auto"/>
      </w:divBdr>
    </w:div>
    <w:div w:id="916327088">
      <w:bodyDiv w:val="1"/>
      <w:marLeft w:val="0"/>
      <w:marRight w:val="0"/>
      <w:marTop w:val="0"/>
      <w:marBottom w:val="0"/>
      <w:divBdr>
        <w:top w:val="none" w:sz="0" w:space="0" w:color="auto"/>
        <w:left w:val="none" w:sz="0" w:space="0" w:color="auto"/>
        <w:bottom w:val="none" w:sz="0" w:space="0" w:color="auto"/>
        <w:right w:val="none" w:sz="0" w:space="0" w:color="auto"/>
      </w:divBdr>
    </w:div>
    <w:div w:id="983705299">
      <w:bodyDiv w:val="1"/>
      <w:marLeft w:val="0"/>
      <w:marRight w:val="0"/>
      <w:marTop w:val="0"/>
      <w:marBottom w:val="0"/>
      <w:divBdr>
        <w:top w:val="none" w:sz="0" w:space="0" w:color="auto"/>
        <w:left w:val="none" w:sz="0" w:space="0" w:color="auto"/>
        <w:bottom w:val="none" w:sz="0" w:space="0" w:color="auto"/>
        <w:right w:val="none" w:sz="0" w:space="0" w:color="auto"/>
      </w:divBdr>
    </w:div>
    <w:div w:id="1001279491">
      <w:bodyDiv w:val="1"/>
      <w:marLeft w:val="0"/>
      <w:marRight w:val="0"/>
      <w:marTop w:val="0"/>
      <w:marBottom w:val="0"/>
      <w:divBdr>
        <w:top w:val="none" w:sz="0" w:space="0" w:color="auto"/>
        <w:left w:val="none" w:sz="0" w:space="0" w:color="auto"/>
        <w:bottom w:val="none" w:sz="0" w:space="0" w:color="auto"/>
        <w:right w:val="none" w:sz="0" w:space="0" w:color="auto"/>
      </w:divBdr>
    </w:div>
    <w:div w:id="1002008300">
      <w:bodyDiv w:val="1"/>
      <w:marLeft w:val="0"/>
      <w:marRight w:val="0"/>
      <w:marTop w:val="0"/>
      <w:marBottom w:val="0"/>
      <w:divBdr>
        <w:top w:val="none" w:sz="0" w:space="0" w:color="auto"/>
        <w:left w:val="none" w:sz="0" w:space="0" w:color="auto"/>
        <w:bottom w:val="none" w:sz="0" w:space="0" w:color="auto"/>
        <w:right w:val="none" w:sz="0" w:space="0" w:color="auto"/>
      </w:divBdr>
    </w:div>
    <w:div w:id="1023749213">
      <w:bodyDiv w:val="1"/>
      <w:marLeft w:val="0"/>
      <w:marRight w:val="0"/>
      <w:marTop w:val="0"/>
      <w:marBottom w:val="0"/>
      <w:divBdr>
        <w:top w:val="none" w:sz="0" w:space="0" w:color="auto"/>
        <w:left w:val="none" w:sz="0" w:space="0" w:color="auto"/>
        <w:bottom w:val="none" w:sz="0" w:space="0" w:color="auto"/>
        <w:right w:val="none" w:sz="0" w:space="0" w:color="auto"/>
      </w:divBdr>
    </w:div>
    <w:div w:id="1026104127">
      <w:bodyDiv w:val="1"/>
      <w:marLeft w:val="0"/>
      <w:marRight w:val="0"/>
      <w:marTop w:val="0"/>
      <w:marBottom w:val="0"/>
      <w:divBdr>
        <w:top w:val="none" w:sz="0" w:space="0" w:color="auto"/>
        <w:left w:val="none" w:sz="0" w:space="0" w:color="auto"/>
        <w:bottom w:val="none" w:sz="0" w:space="0" w:color="auto"/>
        <w:right w:val="none" w:sz="0" w:space="0" w:color="auto"/>
      </w:divBdr>
    </w:div>
    <w:div w:id="1032614984">
      <w:bodyDiv w:val="1"/>
      <w:marLeft w:val="0"/>
      <w:marRight w:val="0"/>
      <w:marTop w:val="0"/>
      <w:marBottom w:val="0"/>
      <w:divBdr>
        <w:top w:val="none" w:sz="0" w:space="0" w:color="auto"/>
        <w:left w:val="none" w:sz="0" w:space="0" w:color="auto"/>
        <w:bottom w:val="none" w:sz="0" w:space="0" w:color="auto"/>
        <w:right w:val="none" w:sz="0" w:space="0" w:color="auto"/>
      </w:divBdr>
    </w:div>
    <w:div w:id="1082414006">
      <w:bodyDiv w:val="1"/>
      <w:marLeft w:val="0"/>
      <w:marRight w:val="0"/>
      <w:marTop w:val="0"/>
      <w:marBottom w:val="0"/>
      <w:divBdr>
        <w:top w:val="none" w:sz="0" w:space="0" w:color="auto"/>
        <w:left w:val="none" w:sz="0" w:space="0" w:color="auto"/>
        <w:bottom w:val="none" w:sz="0" w:space="0" w:color="auto"/>
        <w:right w:val="none" w:sz="0" w:space="0" w:color="auto"/>
      </w:divBdr>
    </w:div>
    <w:div w:id="1091858575">
      <w:bodyDiv w:val="1"/>
      <w:marLeft w:val="0"/>
      <w:marRight w:val="0"/>
      <w:marTop w:val="0"/>
      <w:marBottom w:val="0"/>
      <w:divBdr>
        <w:top w:val="none" w:sz="0" w:space="0" w:color="auto"/>
        <w:left w:val="none" w:sz="0" w:space="0" w:color="auto"/>
        <w:bottom w:val="none" w:sz="0" w:space="0" w:color="auto"/>
        <w:right w:val="none" w:sz="0" w:space="0" w:color="auto"/>
      </w:divBdr>
    </w:div>
    <w:div w:id="1111172287">
      <w:bodyDiv w:val="1"/>
      <w:marLeft w:val="0"/>
      <w:marRight w:val="0"/>
      <w:marTop w:val="0"/>
      <w:marBottom w:val="0"/>
      <w:divBdr>
        <w:top w:val="none" w:sz="0" w:space="0" w:color="auto"/>
        <w:left w:val="none" w:sz="0" w:space="0" w:color="auto"/>
        <w:bottom w:val="none" w:sz="0" w:space="0" w:color="auto"/>
        <w:right w:val="none" w:sz="0" w:space="0" w:color="auto"/>
      </w:divBdr>
    </w:div>
    <w:div w:id="1143084218">
      <w:bodyDiv w:val="1"/>
      <w:marLeft w:val="0"/>
      <w:marRight w:val="0"/>
      <w:marTop w:val="0"/>
      <w:marBottom w:val="0"/>
      <w:divBdr>
        <w:top w:val="none" w:sz="0" w:space="0" w:color="auto"/>
        <w:left w:val="none" w:sz="0" w:space="0" w:color="auto"/>
        <w:bottom w:val="none" w:sz="0" w:space="0" w:color="auto"/>
        <w:right w:val="none" w:sz="0" w:space="0" w:color="auto"/>
      </w:divBdr>
    </w:div>
    <w:div w:id="1159468230">
      <w:bodyDiv w:val="1"/>
      <w:marLeft w:val="0"/>
      <w:marRight w:val="0"/>
      <w:marTop w:val="0"/>
      <w:marBottom w:val="0"/>
      <w:divBdr>
        <w:top w:val="none" w:sz="0" w:space="0" w:color="auto"/>
        <w:left w:val="none" w:sz="0" w:space="0" w:color="auto"/>
        <w:bottom w:val="none" w:sz="0" w:space="0" w:color="auto"/>
        <w:right w:val="none" w:sz="0" w:space="0" w:color="auto"/>
      </w:divBdr>
    </w:div>
    <w:div w:id="1217930439">
      <w:bodyDiv w:val="1"/>
      <w:marLeft w:val="0"/>
      <w:marRight w:val="0"/>
      <w:marTop w:val="0"/>
      <w:marBottom w:val="0"/>
      <w:divBdr>
        <w:top w:val="none" w:sz="0" w:space="0" w:color="auto"/>
        <w:left w:val="none" w:sz="0" w:space="0" w:color="auto"/>
        <w:bottom w:val="none" w:sz="0" w:space="0" w:color="auto"/>
        <w:right w:val="none" w:sz="0" w:space="0" w:color="auto"/>
      </w:divBdr>
    </w:div>
    <w:div w:id="1246303507">
      <w:bodyDiv w:val="1"/>
      <w:marLeft w:val="0"/>
      <w:marRight w:val="0"/>
      <w:marTop w:val="0"/>
      <w:marBottom w:val="0"/>
      <w:divBdr>
        <w:top w:val="none" w:sz="0" w:space="0" w:color="auto"/>
        <w:left w:val="none" w:sz="0" w:space="0" w:color="auto"/>
        <w:bottom w:val="none" w:sz="0" w:space="0" w:color="auto"/>
        <w:right w:val="none" w:sz="0" w:space="0" w:color="auto"/>
      </w:divBdr>
    </w:div>
    <w:div w:id="1282540809">
      <w:bodyDiv w:val="1"/>
      <w:marLeft w:val="0"/>
      <w:marRight w:val="0"/>
      <w:marTop w:val="0"/>
      <w:marBottom w:val="0"/>
      <w:divBdr>
        <w:top w:val="none" w:sz="0" w:space="0" w:color="auto"/>
        <w:left w:val="none" w:sz="0" w:space="0" w:color="auto"/>
        <w:bottom w:val="none" w:sz="0" w:space="0" w:color="auto"/>
        <w:right w:val="none" w:sz="0" w:space="0" w:color="auto"/>
      </w:divBdr>
    </w:div>
    <w:div w:id="1321931052">
      <w:bodyDiv w:val="1"/>
      <w:marLeft w:val="0"/>
      <w:marRight w:val="0"/>
      <w:marTop w:val="0"/>
      <w:marBottom w:val="0"/>
      <w:divBdr>
        <w:top w:val="none" w:sz="0" w:space="0" w:color="auto"/>
        <w:left w:val="none" w:sz="0" w:space="0" w:color="auto"/>
        <w:bottom w:val="none" w:sz="0" w:space="0" w:color="auto"/>
        <w:right w:val="none" w:sz="0" w:space="0" w:color="auto"/>
      </w:divBdr>
    </w:div>
    <w:div w:id="1326325172">
      <w:bodyDiv w:val="1"/>
      <w:marLeft w:val="0"/>
      <w:marRight w:val="0"/>
      <w:marTop w:val="0"/>
      <w:marBottom w:val="0"/>
      <w:divBdr>
        <w:top w:val="none" w:sz="0" w:space="0" w:color="auto"/>
        <w:left w:val="none" w:sz="0" w:space="0" w:color="auto"/>
        <w:bottom w:val="none" w:sz="0" w:space="0" w:color="auto"/>
        <w:right w:val="none" w:sz="0" w:space="0" w:color="auto"/>
      </w:divBdr>
    </w:div>
    <w:div w:id="1331255821">
      <w:bodyDiv w:val="1"/>
      <w:marLeft w:val="0"/>
      <w:marRight w:val="0"/>
      <w:marTop w:val="0"/>
      <w:marBottom w:val="0"/>
      <w:divBdr>
        <w:top w:val="none" w:sz="0" w:space="0" w:color="auto"/>
        <w:left w:val="none" w:sz="0" w:space="0" w:color="auto"/>
        <w:bottom w:val="none" w:sz="0" w:space="0" w:color="auto"/>
        <w:right w:val="none" w:sz="0" w:space="0" w:color="auto"/>
      </w:divBdr>
    </w:div>
    <w:div w:id="1343703061">
      <w:bodyDiv w:val="1"/>
      <w:marLeft w:val="0"/>
      <w:marRight w:val="0"/>
      <w:marTop w:val="0"/>
      <w:marBottom w:val="0"/>
      <w:divBdr>
        <w:top w:val="none" w:sz="0" w:space="0" w:color="auto"/>
        <w:left w:val="none" w:sz="0" w:space="0" w:color="auto"/>
        <w:bottom w:val="none" w:sz="0" w:space="0" w:color="auto"/>
        <w:right w:val="none" w:sz="0" w:space="0" w:color="auto"/>
      </w:divBdr>
    </w:div>
    <w:div w:id="1391615629">
      <w:bodyDiv w:val="1"/>
      <w:marLeft w:val="0"/>
      <w:marRight w:val="0"/>
      <w:marTop w:val="0"/>
      <w:marBottom w:val="0"/>
      <w:divBdr>
        <w:top w:val="none" w:sz="0" w:space="0" w:color="auto"/>
        <w:left w:val="none" w:sz="0" w:space="0" w:color="auto"/>
        <w:bottom w:val="none" w:sz="0" w:space="0" w:color="auto"/>
        <w:right w:val="none" w:sz="0" w:space="0" w:color="auto"/>
      </w:divBdr>
    </w:div>
    <w:div w:id="1393969822">
      <w:bodyDiv w:val="1"/>
      <w:marLeft w:val="0"/>
      <w:marRight w:val="0"/>
      <w:marTop w:val="0"/>
      <w:marBottom w:val="0"/>
      <w:divBdr>
        <w:top w:val="none" w:sz="0" w:space="0" w:color="auto"/>
        <w:left w:val="none" w:sz="0" w:space="0" w:color="auto"/>
        <w:bottom w:val="none" w:sz="0" w:space="0" w:color="auto"/>
        <w:right w:val="none" w:sz="0" w:space="0" w:color="auto"/>
      </w:divBdr>
    </w:div>
    <w:div w:id="1468284469">
      <w:bodyDiv w:val="1"/>
      <w:marLeft w:val="0"/>
      <w:marRight w:val="0"/>
      <w:marTop w:val="0"/>
      <w:marBottom w:val="0"/>
      <w:divBdr>
        <w:top w:val="none" w:sz="0" w:space="0" w:color="auto"/>
        <w:left w:val="none" w:sz="0" w:space="0" w:color="auto"/>
        <w:bottom w:val="none" w:sz="0" w:space="0" w:color="auto"/>
        <w:right w:val="none" w:sz="0" w:space="0" w:color="auto"/>
      </w:divBdr>
    </w:div>
    <w:div w:id="1488546302">
      <w:bodyDiv w:val="1"/>
      <w:marLeft w:val="0"/>
      <w:marRight w:val="0"/>
      <w:marTop w:val="0"/>
      <w:marBottom w:val="0"/>
      <w:divBdr>
        <w:top w:val="none" w:sz="0" w:space="0" w:color="auto"/>
        <w:left w:val="none" w:sz="0" w:space="0" w:color="auto"/>
        <w:bottom w:val="none" w:sz="0" w:space="0" w:color="auto"/>
        <w:right w:val="none" w:sz="0" w:space="0" w:color="auto"/>
      </w:divBdr>
    </w:div>
    <w:div w:id="1500998204">
      <w:bodyDiv w:val="1"/>
      <w:marLeft w:val="0"/>
      <w:marRight w:val="0"/>
      <w:marTop w:val="0"/>
      <w:marBottom w:val="0"/>
      <w:divBdr>
        <w:top w:val="none" w:sz="0" w:space="0" w:color="auto"/>
        <w:left w:val="none" w:sz="0" w:space="0" w:color="auto"/>
        <w:bottom w:val="none" w:sz="0" w:space="0" w:color="auto"/>
        <w:right w:val="none" w:sz="0" w:space="0" w:color="auto"/>
      </w:divBdr>
    </w:div>
    <w:div w:id="1501117526">
      <w:bodyDiv w:val="1"/>
      <w:marLeft w:val="0"/>
      <w:marRight w:val="0"/>
      <w:marTop w:val="0"/>
      <w:marBottom w:val="0"/>
      <w:divBdr>
        <w:top w:val="none" w:sz="0" w:space="0" w:color="auto"/>
        <w:left w:val="none" w:sz="0" w:space="0" w:color="auto"/>
        <w:bottom w:val="none" w:sz="0" w:space="0" w:color="auto"/>
        <w:right w:val="none" w:sz="0" w:space="0" w:color="auto"/>
      </w:divBdr>
    </w:div>
    <w:div w:id="1502157483">
      <w:bodyDiv w:val="1"/>
      <w:marLeft w:val="0"/>
      <w:marRight w:val="0"/>
      <w:marTop w:val="0"/>
      <w:marBottom w:val="0"/>
      <w:divBdr>
        <w:top w:val="none" w:sz="0" w:space="0" w:color="auto"/>
        <w:left w:val="none" w:sz="0" w:space="0" w:color="auto"/>
        <w:bottom w:val="none" w:sz="0" w:space="0" w:color="auto"/>
        <w:right w:val="none" w:sz="0" w:space="0" w:color="auto"/>
      </w:divBdr>
    </w:div>
    <w:div w:id="1527475575">
      <w:bodyDiv w:val="1"/>
      <w:marLeft w:val="0"/>
      <w:marRight w:val="0"/>
      <w:marTop w:val="0"/>
      <w:marBottom w:val="0"/>
      <w:divBdr>
        <w:top w:val="none" w:sz="0" w:space="0" w:color="auto"/>
        <w:left w:val="none" w:sz="0" w:space="0" w:color="auto"/>
        <w:bottom w:val="none" w:sz="0" w:space="0" w:color="auto"/>
        <w:right w:val="none" w:sz="0" w:space="0" w:color="auto"/>
      </w:divBdr>
    </w:div>
    <w:div w:id="1600797075">
      <w:bodyDiv w:val="1"/>
      <w:marLeft w:val="0"/>
      <w:marRight w:val="0"/>
      <w:marTop w:val="0"/>
      <w:marBottom w:val="0"/>
      <w:divBdr>
        <w:top w:val="none" w:sz="0" w:space="0" w:color="auto"/>
        <w:left w:val="none" w:sz="0" w:space="0" w:color="auto"/>
        <w:bottom w:val="none" w:sz="0" w:space="0" w:color="auto"/>
        <w:right w:val="none" w:sz="0" w:space="0" w:color="auto"/>
      </w:divBdr>
    </w:div>
    <w:div w:id="1628469752">
      <w:bodyDiv w:val="1"/>
      <w:marLeft w:val="0"/>
      <w:marRight w:val="0"/>
      <w:marTop w:val="0"/>
      <w:marBottom w:val="0"/>
      <w:divBdr>
        <w:top w:val="none" w:sz="0" w:space="0" w:color="auto"/>
        <w:left w:val="none" w:sz="0" w:space="0" w:color="auto"/>
        <w:bottom w:val="none" w:sz="0" w:space="0" w:color="auto"/>
        <w:right w:val="none" w:sz="0" w:space="0" w:color="auto"/>
      </w:divBdr>
    </w:div>
    <w:div w:id="1687052717">
      <w:bodyDiv w:val="1"/>
      <w:marLeft w:val="0"/>
      <w:marRight w:val="0"/>
      <w:marTop w:val="0"/>
      <w:marBottom w:val="0"/>
      <w:divBdr>
        <w:top w:val="none" w:sz="0" w:space="0" w:color="auto"/>
        <w:left w:val="none" w:sz="0" w:space="0" w:color="auto"/>
        <w:bottom w:val="none" w:sz="0" w:space="0" w:color="auto"/>
        <w:right w:val="none" w:sz="0" w:space="0" w:color="auto"/>
      </w:divBdr>
    </w:div>
    <w:div w:id="1719625099">
      <w:bodyDiv w:val="1"/>
      <w:marLeft w:val="0"/>
      <w:marRight w:val="0"/>
      <w:marTop w:val="0"/>
      <w:marBottom w:val="0"/>
      <w:divBdr>
        <w:top w:val="none" w:sz="0" w:space="0" w:color="auto"/>
        <w:left w:val="none" w:sz="0" w:space="0" w:color="auto"/>
        <w:bottom w:val="none" w:sz="0" w:space="0" w:color="auto"/>
        <w:right w:val="none" w:sz="0" w:space="0" w:color="auto"/>
      </w:divBdr>
      <w:divsChild>
        <w:div w:id="1952086000">
          <w:marLeft w:val="0"/>
          <w:marRight w:val="0"/>
          <w:marTop w:val="375"/>
          <w:marBottom w:val="375"/>
          <w:divBdr>
            <w:top w:val="none" w:sz="0" w:space="0" w:color="auto"/>
            <w:left w:val="none" w:sz="0" w:space="0" w:color="auto"/>
            <w:bottom w:val="none" w:sz="0" w:space="0" w:color="auto"/>
            <w:right w:val="none" w:sz="0" w:space="0" w:color="auto"/>
          </w:divBdr>
        </w:div>
      </w:divsChild>
    </w:div>
    <w:div w:id="1764640034">
      <w:bodyDiv w:val="1"/>
      <w:marLeft w:val="0"/>
      <w:marRight w:val="0"/>
      <w:marTop w:val="0"/>
      <w:marBottom w:val="0"/>
      <w:divBdr>
        <w:top w:val="none" w:sz="0" w:space="0" w:color="auto"/>
        <w:left w:val="none" w:sz="0" w:space="0" w:color="auto"/>
        <w:bottom w:val="none" w:sz="0" w:space="0" w:color="auto"/>
        <w:right w:val="none" w:sz="0" w:space="0" w:color="auto"/>
      </w:divBdr>
    </w:div>
    <w:div w:id="1822693023">
      <w:bodyDiv w:val="1"/>
      <w:marLeft w:val="0"/>
      <w:marRight w:val="0"/>
      <w:marTop w:val="0"/>
      <w:marBottom w:val="0"/>
      <w:divBdr>
        <w:top w:val="none" w:sz="0" w:space="0" w:color="auto"/>
        <w:left w:val="none" w:sz="0" w:space="0" w:color="auto"/>
        <w:bottom w:val="none" w:sz="0" w:space="0" w:color="auto"/>
        <w:right w:val="none" w:sz="0" w:space="0" w:color="auto"/>
      </w:divBdr>
    </w:div>
    <w:div w:id="1828745250">
      <w:bodyDiv w:val="1"/>
      <w:marLeft w:val="0"/>
      <w:marRight w:val="0"/>
      <w:marTop w:val="0"/>
      <w:marBottom w:val="0"/>
      <w:divBdr>
        <w:top w:val="none" w:sz="0" w:space="0" w:color="auto"/>
        <w:left w:val="none" w:sz="0" w:space="0" w:color="auto"/>
        <w:bottom w:val="none" w:sz="0" w:space="0" w:color="auto"/>
        <w:right w:val="none" w:sz="0" w:space="0" w:color="auto"/>
      </w:divBdr>
    </w:div>
    <w:div w:id="1889561798">
      <w:bodyDiv w:val="1"/>
      <w:marLeft w:val="0"/>
      <w:marRight w:val="0"/>
      <w:marTop w:val="0"/>
      <w:marBottom w:val="0"/>
      <w:divBdr>
        <w:top w:val="none" w:sz="0" w:space="0" w:color="auto"/>
        <w:left w:val="none" w:sz="0" w:space="0" w:color="auto"/>
        <w:bottom w:val="none" w:sz="0" w:space="0" w:color="auto"/>
        <w:right w:val="none" w:sz="0" w:space="0" w:color="auto"/>
      </w:divBdr>
    </w:div>
    <w:div w:id="1933277001">
      <w:bodyDiv w:val="1"/>
      <w:marLeft w:val="0"/>
      <w:marRight w:val="0"/>
      <w:marTop w:val="0"/>
      <w:marBottom w:val="0"/>
      <w:divBdr>
        <w:top w:val="none" w:sz="0" w:space="0" w:color="auto"/>
        <w:left w:val="none" w:sz="0" w:space="0" w:color="auto"/>
        <w:bottom w:val="none" w:sz="0" w:space="0" w:color="auto"/>
        <w:right w:val="none" w:sz="0" w:space="0" w:color="auto"/>
      </w:divBdr>
    </w:div>
    <w:div w:id="1956134477">
      <w:bodyDiv w:val="1"/>
      <w:marLeft w:val="0"/>
      <w:marRight w:val="0"/>
      <w:marTop w:val="0"/>
      <w:marBottom w:val="0"/>
      <w:divBdr>
        <w:top w:val="none" w:sz="0" w:space="0" w:color="auto"/>
        <w:left w:val="none" w:sz="0" w:space="0" w:color="auto"/>
        <w:bottom w:val="none" w:sz="0" w:space="0" w:color="auto"/>
        <w:right w:val="none" w:sz="0" w:space="0" w:color="auto"/>
      </w:divBdr>
    </w:div>
    <w:div w:id="1960260821">
      <w:bodyDiv w:val="1"/>
      <w:marLeft w:val="0"/>
      <w:marRight w:val="0"/>
      <w:marTop w:val="0"/>
      <w:marBottom w:val="0"/>
      <w:divBdr>
        <w:top w:val="none" w:sz="0" w:space="0" w:color="auto"/>
        <w:left w:val="none" w:sz="0" w:space="0" w:color="auto"/>
        <w:bottom w:val="none" w:sz="0" w:space="0" w:color="auto"/>
        <w:right w:val="none" w:sz="0" w:space="0" w:color="auto"/>
      </w:divBdr>
    </w:div>
    <w:div w:id="1965844704">
      <w:bodyDiv w:val="1"/>
      <w:marLeft w:val="0"/>
      <w:marRight w:val="0"/>
      <w:marTop w:val="0"/>
      <w:marBottom w:val="0"/>
      <w:divBdr>
        <w:top w:val="none" w:sz="0" w:space="0" w:color="auto"/>
        <w:left w:val="none" w:sz="0" w:space="0" w:color="auto"/>
        <w:bottom w:val="none" w:sz="0" w:space="0" w:color="auto"/>
        <w:right w:val="none" w:sz="0" w:space="0" w:color="auto"/>
      </w:divBdr>
    </w:div>
    <w:div w:id="2027247984">
      <w:bodyDiv w:val="1"/>
      <w:marLeft w:val="0"/>
      <w:marRight w:val="0"/>
      <w:marTop w:val="0"/>
      <w:marBottom w:val="0"/>
      <w:divBdr>
        <w:top w:val="none" w:sz="0" w:space="0" w:color="auto"/>
        <w:left w:val="none" w:sz="0" w:space="0" w:color="auto"/>
        <w:bottom w:val="none" w:sz="0" w:space="0" w:color="auto"/>
        <w:right w:val="none" w:sz="0" w:space="0" w:color="auto"/>
      </w:divBdr>
    </w:div>
    <w:div w:id="2049913295">
      <w:bodyDiv w:val="1"/>
      <w:marLeft w:val="0"/>
      <w:marRight w:val="0"/>
      <w:marTop w:val="0"/>
      <w:marBottom w:val="0"/>
      <w:divBdr>
        <w:top w:val="none" w:sz="0" w:space="0" w:color="auto"/>
        <w:left w:val="none" w:sz="0" w:space="0" w:color="auto"/>
        <w:bottom w:val="none" w:sz="0" w:space="0" w:color="auto"/>
        <w:right w:val="none" w:sz="0" w:space="0" w:color="auto"/>
      </w:divBdr>
    </w:div>
    <w:div w:id="2054841846">
      <w:bodyDiv w:val="1"/>
      <w:marLeft w:val="0"/>
      <w:marRight w:val="0"/>
      <w:marTop w:val="0"/>
      <w:marBottom w:val="0"/>
      <w:divBdr>
        <w:top w:val="none" w:sz="0" w:space="0" w:color="auto"/>
        <w:left w:val="none" w:sz="0" w:space="0" w:color="auto"/>
        <w:bottom w:val="none" w:sz="0" w:space="0" w:color="auto"/>
        <w:right w:val="none" w:sz="0" w:space="0" w:color="auto"/>
      </w:divBdr>
    </w:div>
    <w:div w:id="2059476309">
      <w:bodyDiv w:val="1"/>
      <w:marLeft w:val="0"/>
      <w:marRight w:val="0"/>
      <w:marTop w:val="0"/>
      <w:marBottom w:val="0"/>
      <w:divBdr>
        <w:top w:val="none" w:sz="0" w:space="0" w:color="auto"/>
        <w:left w:val="none" w:sz="0" w:space="0" w:color="auto"/>
        <w:bottom w:val="none" w:sz="0" w:space="0" w:color="auto"/>
        <w:right w:val="none" w:sz="0" w:space="0" w:color="auto"/>
      </w:divBdr>
    </w:div>
    <w:div w:id="2063478100">
      <w:bodyDiv w:val="1"/>
      <w:marLeft w:val="0"/>
      <w:marRight w:val="0"/>
      <w:marTop w:val="0"/>
      <w:marBottom w:val="0"/>
      <w:divBdr>
        <w:top w:val="none" w:sz="0" w:space="0" w:color="auto"/>
        <w:left w:val="none" w:sz="0" w:space="0" w:color="auto"/>
        <w:bottom w:val="none" w:sz="0" w:space="0" w:color="auto"/>
        <w:right w:val="none" w:sz="0" w:space="0" w:color="auto"/>
      </w:divBdr>
      <w:divsChild>
        <w:div w:id="303701493">
          <w:marLeft w:val="0"/>
          <w:marRight w:val="0"/>
          <w:marTop w:val="0"/>
          <w:marBottom w:val="0"/>
          <w:divBdr>
            <w:top w:val="none" w:sz="0" w:space="0" w:color="auto"/>
            <w:left w:val="none" w:sz="0" w:space="0" w:color="auto"/>
            <w:bottom w:val="none" w:sz="0" w:space="0" w:color="auto"/>
            <w:right w:val="none" w:sz="0" w:space="0" w:color="auto"/>
          </w:divBdr>
        </w:div>
        <w:div w:id="838738603">
          <w:marLeft w:val="0"/>
          <w:marRight w:val="0"/>
          <w:marTop w:val="0"/>
          <w:marBottom w:val="0"/>
          <w:divBdr>
            <w:top w:val="none" w:sz="0" w:space="0" w:color="auto"/>
            <w:left w:val="none" w:sz="0" w:space="0" w:color="auto"/>
            <w:bottom w:val="none" w:sz="0" w:space="0" w:color="auto"/>
            <w:right w:val="none" w:sz="0" w:space="0" w:color="auto"/>
          </w:divBdr>
        </w:div>
        <w:div w:id="1450248152">
          <w:marLeft w:val="0"/>
          <w:marRight w:val="0"/>
          <w:marTop w:val="0"/>
          <w:marBottom w:val="0"/>
          <w:divBdr>
            <w:top w:val="none" w:sz="0" w:space="0" w:color="auto"/>
            <w:left w:val="none" w:sz="0" w:space="0" w:color="auto"/>
            <w:bottom w:val="none" w:sz="0" w:space="0" w:color="auto"/>
            <w:right w:val="none" w:sz="0" w:space="0" w:color="auto"/>
          </w:divBdr>
        </w:div>
        <w:div w:id="1914731710">
          <w:marLeft w:val="0"/>
          <w:marRight w:val="0"/>
          <w:marTop w:val="0"/>
          <w:marBottom w:val="0"/>
          <w:divBdr>
            <w:top w:val="none" w:sz="0" w:space="0" w:color="auto"/>
            <w:left w:val="none" w:sz="0" w:space="0" w:color="auto"/>
            <w:bottom w:val="none" w:sz="0" w:space="0" w:color="auto"/>
            <w:right w:val="none" w:sz="0" w:space="0" w:color="auto"/>
          </w:divBdr>
        </w:div>
        <w:div w:id="2136174497">
          <w:marLeft w:val="0"/>
          <w:marRight w:val="0"/>
          <w:marTop w:val="0"/>
          <w:marBottom w:val="0"/>
          <w:divBdr>
            <w:top w:val="none" w:sz="0" w:space="0" w:color="auto"/>
            <w:left w:val="none" w:sz="0" w:space="0" w:color="auto"/>
            <w:bottom w:val="none" w:sz="0" w:space="0" w:color="auto"/>
            <w:right w:val="none" w:sz="0" w:space="0" w:color="auto"/>
          </w:divBdr>
        </w:div>
      </w:divsChild>
    </w:div>
    <w:div w:id="20678782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xploringafrica.matrix.msu.edu/students/events/diamondwar.php" TargetMode="Externa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o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4D2DF-EAD9-9D41-B2F0-18EF80648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1100</TotalTime>
  <Pages>19</Pages>
  <Words>16053</Words>
  <Characters>91503</Characters>
  <Application>Microsoft Macintosh Word</Application>
  <DocSecurity>0</DocSecurity>
  <Lines>762</Lines>
  <Paragraphs>214</Paragraphs>
  <ScaleCrop>false</ScaleCrop>
  <Company/>
  <LinksUpToDate>false</LinksUpToDate>
  <CharactersWithSpaces>107342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Wilson</dc:creator>
  <cp:keywords/>
  <dc:description/>
  <cp:lastModifiedBy>Jack Wilson</cp:lastModifiedBy>
  <cp:revision>176</cp:revision>
  <cp:lastPrinted>2014-04-10T02:06:00Z</cp:lastPrinted>
  <dcterms:created xsi:type="dcterms:W3CDTF">2014-02-18T02:51:00Z</dcterms:created>
  <dcterms:modified xsi:type="dcterms:W3CDTF">2014-04-26T17:10:00Z</dcterms:modified>
</cp:coreProperties>
</file>